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4C8B3">
      <w:pPr>
        <w:spacing w:before="77"/>
        <w:ind w:left="3661" w:right="829" w:hanging="2906"/>
        <w:jc w:val="left"/>
        <w:rPr>
          <w:b/>
          <w:sz w:val="28"/>
        </w:rPr>
      </w:pPr>
      <w:r>
        <w:rPr>
          <w:b/>
          <w:sz w:val="28"/>
        </w:rPr>
        <w:t>Всероссийская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олимпиада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школьников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английскому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языку </w:t>
      </w:r>
    </w:p>
    <w:p w14:paraId="0F656A71">
      <w:pPr>
        <w:spacing w:before="0"/>
        <w:ind w:left="3318" w:right="3737" w:firstLine="390"/>
        <w:jc w:val="left"/>
        <w:rPr>
          <w:b/>
          <w:sz w:val="28"/>
        </w:rPr>
      </w:pPr>
      <w:r>
        <w:rPr>
          <w:b/>
          <w:sz w:val="28"/>
        </w:rPr>
        <w:t>Школьный этап 202</w:t>
      </w:r>
      <w:r>
        <w:rPr>
          <w:rFonts w:hint="default"/>
          <w:b/>
          <w:sz w:val="28"/>
          <w:lang w:val="ru-RU"/>
        </w:rPr>
        <w:t>5-2026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год</w:t>
      </w:r>
    </w:p>
    <w:p w14:paraId="52A4839F">
      <w:pPr>
        <w:spacing w:before="0"/>
        <w:ind w:left="4175" w:right="0" w:firstLine="0"/>
        <w:jc w:val="left"/>
        <w:rPr>
          <w:b/>
          <w:sz w:val="28"/>
        </w:rPr>
      </w:pPr>
      <w:r>
        <w:rPr>
          <w:b/>
          <w:sz w:val="28"/>
        </w:rPr>
        <w:t xml:space="preserve">7-8 </w:t>
      </w:r>
      <w:r>
        <w:rPr>
          <w:b/>
          <w:spacing w:val="-2"/>
          <w:sz w:val="28"/>
        </w:rPr>
        <w:t>класс</w:t>
      </w:r>
    </w:p>
    <w:p w14:paraId="64C28CCD">
      <w:pPr>
        <w:spacing w:before="322"/>
        <w:ind w:left="3952" w:right="0" w:firstLine="0"/>
        <w:jc w:val="left"/>
        <w:rPr>
          <w:b/>
          <w:i/>
          <w:sz w:val="28"/>
        </w:rPr>
      </w:pPr>
      <w:r>
        <w:rPr>
          <w:b/>
          <w:i/>
          <w:sz w:val="28"/>
        </w:rPr>
        <w:t>Time: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 xml:space="preserve">70 </w:t>
      </w:r>
      <w:r>
        <w:rPr>
          <w:b/>
          <w:i/>
          <w:spacing w:val="-2"/>
          <w:sz w:val="28"/>
        </w:rPr>
        <w:t>minutes</w:t>
      </w:r>
    </w:p>
    <w:p w14:paraId="53631F9C">
      <w:pPr>
        <w:pStyle w:val="5"/>
        <w:spacing w:before="95"/>
        <w:rPr>
          <w:b/>
          <w:i/>
        </w:rPr>
      </w:pPr>
    </w:p>
    <w:p w14:paraId="310BA15A">
      <w:pPr>
        <w:pStyle w:val="7"/>
        <w:numPr>
          <w:ilvl w:val="0"/>
          <w:numId w:val="1"/>
        </w:numPr>
        <w:tabs>
          <w:tab w:val="left" w:pos="4835"/>
        </w:tabs>
        <w:spacing w:before="0" w:after="0" w:line="240" w:lineRule="auto"/>
        <w:ind w:left="4835" w:right="0" w:hanging="719"/>
        <w:jc w:val="left"/>
        <w:rPr>
          <w:b/>
          <w:sz w:val="24"/>
        </w:rPr>
      </w:pPr>
      <w:r>
        <w:rPr>
          <w:b/>
          <w:spacing w:val="-2"/>
          <w:sz w:val="24"/>
        </w:rPr>
        <w:t>LISTENING</w:t>
      </w:r>
    </w:p>
    <w:p w14:paraId="733D60F9">
      <w:pPr>
        <w:pStyle w:val="5"/>
        <w:spacing w:before="1"/>
        <w:rPr>
          <w:b/>
          <w:sz w:val="24"/>
        </w:rPr>
      </w:pPr>
    </w:p>
    <w:p w14:paraId="43F30082">
      <w:pPr>
        <w:spacing w:before="0"/>
        <w:ind w:left="4101" w:right="0" w:firstLine="0"/>
        <w:jc w:val="left"/>
        <w:rPr>
          <w:b/>
          <w:sz w:val="28"/>
        </w:rPr>
      </w:pPr>
      <w:r>
        <w:rPr>
          <w:b/>
          <w:sz w:val="28"/>
        </w:rPr>
        <w:t xml:space="preserve">Time: 10 </w:t>
      </w:r>
      <w:r>
        <w:rPr>
          <w:b/>
          <w:spacing w:val="-2"/>
          <w:sz w:val="28"/>
        </w:rPr>
        <w:t>minutes</w:t>
      </w:r>
    </w:p>
    <w:p w14:paraId="4733870F">
      <w:pPr>
        <w:pStyle w:val="5"/>
        <w:spacing w:before="79"/>
        <w:rPr>
          <w:b/>
          <w:sz w:val="20"/>
        </w:rPr>
      </w:pPr>
    </w:p>
    <w:p w14:paraId="5EFE1249">
      <w:pPr>
        <w:pStyle w:val="5"/>
        <w:ind w:left="626" w:right="-58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5894070" cy="1035685"/>
                <wp:effectExtent l="9525" t="0" r="1904" b="11430"/>
                <wp:docPr id="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4070" cy="1036319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36478D3">
                            <w:pPr>
                              <w:spacing w:before="70"/>
                              <w:ind w:left="144" w:right="141" w:firstLine="0"/>
                              <w:jc w:val="both"/>
                              <w:rPr>
                                <w:rFonts w:ascii="Courier New" w:hAnsi="Courier New"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Courier New" w:hAnsi="Courier New"/>
                                <w:i/>
                                <w:sz w:val="24"/>
                              </w:rPr>
                              <w:t xml:space="preserve">Вы услышите текст. Установите соответствие утверждений 1-10 содержанию текста. Отметьте каждое утверждение </w:t>
                            </w:r>
                            <w:r>
                              <w:rPr>
                                <w:rFonts w:ascii="Courier New" w:hAnsi="Courier New"/>
                                <w:b/>
                                <w:i/>
                                <w:sz w:val="24"/>
                              </w:rPr>
                              <w:t>TRUE</w:t>
                            </w:r>
                            <w:r>
                              <w:rPr>
                                <w:rFonts w:ascii="Courier New" w:hAnsi="Courier New"/>
                                <w:i/>
                                <w:sz w:val="24"/>
                              </w:rPr>
                              <w:t xml:space="preserve">, если оно соответствует содержанию текста, </w:t>
                            </w:r>
                            <w:r>
                              <w:rPr>
                                <w:rFonts w:ascii="Courier New" w:hAnsi="Courier New"/>
                                <w:b/>
                                <w:i/>
                                <w:sz w:val="24"/>
                              </w:rPr>
                              <w:t>FALSE</w:t>
                            </w:r>
                            <w:r>
                              <w:rPr>
                                <w:rFonts w:ascii="Courier New" w:hAnsi="Courier New"/>
                                <w:i/>
                                <w:sz w:val="24"/>
                              </w:rPr>
                              <w:t xml:space="preserve">, если оно не соответствует содержанию, или </w:t>
                            </w:r>
                            <w:r>
                              <w:rPr>
                                <w:rFonts w:ascii="Courier New" w:hAnsi="Courier New"/>
                                <w:b/>
                                <w:i/>
                                <w:sz w:val="24"/>
                              </w:rPr>
                              <w:t>NOT STATED</w:t>
                            </w:r>
                            <w:r>
                              <w:rPr>
                                <w:rFonts w:ascii="Courier New" w:hAnsi="Courier New"/>
                                <w:i/>
                                <w:sz w:val="24"/>
                              </w:rPr>
                              <w:t>, если в тексте нет точной информации. Вы услышите запись дважды.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" o:spid="_x0000_s1026" o:spt="202" type="#_x0000_t202" style="height:81.55pt;width:464.1pt;" filled="f" stroked="t" coordsize="21600,21600" o:gfxdata="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pIMJF9UAAAAFAQAADwAA&#10;AAAAAAABACAAAAAiAAAAZHJzL2Rvd25yZXYueG1sUEsBAhQAFAAAAAgAh07iQLfB8zLgAQAA2AMA&#10;AA4AAAAAAAAAAQAgAAAAJA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  <v:textbox inset="0mm,0mm,0mm,0mm">
                  <w:txbxContent>
                    <w:p w14:paraId="736478D3">
                      <w:pPr>
                        <w:spacing w:before="70"/>
                        <w:ind w:left="144" w:right="141" w:firstLine="0"/>
                        <w:jc w:val="both"/>
                        <w:rPr>
                          <w:rFonts w:ascii="Courier New" w:hAnsi="Courier New"/>
                          <w:i/>
                          <w:sz w:val="24"/>
                        </w:rPr>
                      </w:pPr>
                      <w:r>
                        <w:rPr>
                          <w:rFonts w:ascii="Courier New" w:hAnsi="Courier New"/>
                          <w:i/>
                          <w:sz w:val="24"/>
                        </w:rPr>
                        <w:t xml:space="preserve">Вы услышите текст. Установите соответствие утверждений 1-10 содержанию текста. Отметьте каждое утверждение </w:t>
                      </w:r>
                      <w:r>
                        <w:rPr>
                          <w:rFonts w:ascii="Courier New" w:hAnsi="Courier New"/>
                          <w:b/>
                          <w:i/>
                          <w:sz w:val="24"/>
                        </w:rPr>
                        <w:t>TRUE</w:t>
                      </w:r>
                      <w:r>
                        <w:rPr>
                          <w:rFonts w:ascii="Courier New" w:hAnsi="Courier New"/>
                          <w:i/>
                          <w:sz w:val="24"/>
                        </w:rPr>
                        <w:t xml:space="preserve">, если оно соответствует содержанию текста, </w:t>
                      </w:r>
                      <w:r>
                        <w:rPr>
                          <w:rFonts w:ascii="Courier New" w:hAnsi="Courier New"/>
                          <w:b/>
                          <w:i/>
                          <w:sz w:val="24"/>
                        </w:rPr>
                        <w:t>FALSE</w:t>
                      </w:r>
                      <w:r>
                        <w:rPr>
                          <w:rFonts w:ascii="Courier New" w:hAnsi="Courier New"/>
                          <w:i/>
                          <w:sz w:val="24"/>
                        </w:rPr>
                        <w:t xml:space="preserve">, если оно не соответствует содержанию, или </w:t>
                      </w:r>
                      <w:r>
                        <w:rPr>
                          <w:rFonts w:ascii="Courier New" w:hAnsi="Courier New"/>
                          <w:b/>
                          <w:i/>
                          <w:sz w:val="24"/>
                        </w:rPr>
                        <w:t>NOT STATED</w:t>
                      </w:r>
                      <w:r>
                        <w:rPr>
                          <w:rFonts w:ascii="Courier New" w:hAnsi="Courier New"/>
                          <w:i/>
                          <w:sz w:val="24"/>
                        </w:rPr>
                        <w:t>, если в тексте нет точной информации. Вы услышите запись дважды.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7032A250">
      <w:pPr>
        <w:pStyle w:val="5"/>
        <w:spacing w:before="137"/>
        <w:rPr>
          <w:b/>
        </w:rPr>
      </w:pPr>
    </w:p>
    <w:p w14:paraId="630DD4F7">
      <w:pPr>
        <w:spacing w:before="1"/>
        <w:ind w:left="143" w:right="0" w:firstLine="0"/>
        <w:jc w:val="left"/>
        <w:rPr>
          <w:sz w:val="24"/>
        </w:rPr>
      </w:pPr>
      <w:r>
        <w:rPr>
          <w:sz w:val="24"/>
        </w:rPr>
        <w:t>Listen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Kelly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Jason’s</w:t>
      </w:r>
      <w:r>
        <w:rPr>
          <w:spacing w:val="-3"/>
          <w:sz w:val="24"/>
        </w:rPr>
        <w:t xml:space="preserve"> </w:t>
      </w:r>
      <w:r>
        <w:rPr>
          <w:sz w:val="24"/>
        </w:rPr>
        <w:t>conversation.</w:t>
      </w:r>
      <w:r>
        <w:rPr>
          <w:spacing w:val="-2"/>
          <w:sz w:val="24"/>
        </w:rPr>
        <w:t xml:space="preserve"> </w:t>
      </w:r>
      <w:r>
        <w:rPr>
          <w:sz w:val="24"/>
        </w:rPr>
        <w:t>Decide</w:t>
      </w:r>
      <w:r>
        <w:rPr>
          <w:spacing w:val="-3"/>
          <w:sz w:val="24"/>
        </w:rPr>
        <w:t xml:space="preserve"> </w:t>
      </w:r>
      <w:r>
        <w:rPr>
          <w:sz w:val="24"/>
        </w:rPr>
        <w:t>if</w:t>
      </w:r>
      <w:r>
        <w:rPr>
          <w:spacing w:val="-2"/>
          <w:sz w:val="24"/>
        </w:rPr>
        <w:t xml:space="preserve"> </w:t>
      </w:r>
      <w:r>
        <w:rPr>
          <w:sz w:val="24"/>
        </w:rPr>
        <w:t>each</w:t>
      </w:r>
      <w:r>
        <w:rPr>
          <w:spacing w:val="-2"/>
          <w:sz w:val="24"/>
        </w:rPr>
        <w:t xml:space="preserve"> </w:t>
      </w:r>
      <w:r>
        <w:rPr>
          <w:sz w:val="24"/>
        </w:rPr>
        <w:t>statement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10)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TRUE,</w:t>
      </w:r>
      <w:r>
        <w:rPr>
          <w:spacing w:val="-2"/>
          <w:sz w:val="24"/>
        </w:rPr>
        <w:t xml:space="preserve"> </w:t>
      </w:r>
      <w:r>
        <w:rPr>
          <w:sz w:val="24"/>
        </w:rPr>
        <w:t>FALSE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the information is NOT STATED in the text. Put a tick in the proper box.</w:t>
      </w:r>
    </w:p>
    <w:tbl>
      <w:tblPr>
        <w:tblStyle w:val="4"/>
        <w:tblW w:w="0" w:type="auto"/>
        <w:tblInd w:w="1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8"/>
        <w:gridCol w:w="5566"/>
        <w:gridCol w:w="902"/>
        <w:gridCol w:w="1084"/>
        <w:gridCol w:w="1102"/>
      </w:tblGrid>
      <w:tr w14:paraId="08FAE3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1018" w:type="dxa"/>
          </w:tcPr>
          <w:p w14:paraId="56EF269D">
            <w:pPr>
              <w:pStyle w:val="8"/>
              <w:rPr>
                <w:sz w:val="24"/>
              </w:rPr>
            </w:pPr>
          </w:p>
        </w:tc>
        <w:tc>
          <w:tcPr>
            <w:tcW w:w="5566" w:type="dxa"/>
          </w:tcPr>
          <w:p w14:paraId="475370A8">
            <w:pPr>
              <w:pStyle w:val="8"/>
              <w:rPr>
                <w:sz w:val="24"/>
              </w:rPr>
            </w:pPr>
          </w:p>
        </w:tc>
        <w:tc>
          <w:tcPr>
            <w:tcW w:w="902" w:type="dxa"/>
          </w:tcPr>
          <w:p w14:paraId="3F62DFFC">
            <w:pPr>
              <w:pStyle w:val="8"/>
              <w:ind w:left="12"/>
              <w:rPr>
                <w:sz w:val="24"/>
              </w:rPr>
            </w:pP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084" w:type="dxa"/>
          </w:tcPr>
          <w:p w14:paraId="6C2A2A9B">
            <w:pPr>
              <w:pStyle w:val="8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FALSE</w:t>
            </w:r>
          </w:p>
        </w:tc>
        <w:tc>
          <w:tcPr>
            <w:tcW w:w="1102" w:type="dxa"/>
          </w:tcPr>
          <w:p w14:paraId="2D5F2232">
            <w:pPr>
              <w:pStyle w:val="8"/>
              <w:ind w:left="12" w:right="15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NOT </w:t>
            </w:r>
            <w:r>
              <w:rPr>
                <w:spacing w:val="-2"/>
                <w:sz w:val="24"/>
              </w:rPr>
              <w:t>STATED</w:t>
            </w:r>
          </w:p>
        </w:tc>
      </w:tr>
      <w:tr w14:paraId="4082E4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018" w:type="dxa"/>
          </w:tcPr>
          <w:p w14:paraId="38961C22">
            <w:pPr>
              <w:pStyle w:val="8"/>
              <w:spacing w:line="275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Example</w:t>
            </w:r>
          </w:p>
        </w:tc>
        <w:tc>
          <w:tcPr>
            <w:tcW w:w="5566" w:type="dxa"/>
          </w:tcPr>
          <w:p w14:paraId="311BD1F7">
            <w:pPr>
              <w:pStyle w:val="8"/>
              <w:ind w:left="11" w:right="119"/>
              <w:rPr>
                <w:sz w:val="24"/>
              </w:rPr>
            </w:pPr>
            <w:r>
              <w:rPr>
                <w:sz w:val="24"/>
              </w:rPr>
              <w:t>Both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Kelly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Jason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think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obesity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common </w:t>
            </w:r>
            <w:r>
              <w:rPr>
                <w:spacing w:val="-2"/>
                <w:sz w:val="24"/>
              </w:rPr>
              <w:t>today.</w:t>
            </w:r>
          </w:p>
        </w:tc>
        <w:tc>
          <w:tcPr>
            <w:tcW w:w="902" w:type="dxa"/>
          </w:tcPr>
          <w:p w14:paraId="7A8059CD">
            <w:pPr>
              <w:pStyle w:val="8"/>
              <w:spacing w:line="275" w:lineRule="exact"/>
              <w:ind w:left="12"/>
              <w:rPr>
                <w:sz w:val="24"/>
              </w:rPr>
            </w:pPr>
            <w:r>
              <w:rPr>
                <w:spacing w:val="-10"/>
                <w:sz w:val="24"/>
              </w:rPr>
              <w:t>V</w:t>
            </w:r>
          </w:p>
        </w:tc>
        <w:tc>
          <w:tcPr>
            <w:tcW w:w="1084" w:type="dxa"/>
          </w:tcPr>
          <w:p w14:paraId="5F9E1EA4">
            <w:pPr>
              <w:pStyle w:val="8"/>
              <w:rPr>
                <w:sz w:val="24"/>
              </w:rPr>
            </w:pPr>
          </w:p>
        </w:tc>
        <w:tc>
          <w:tcPr>
            <w:tcW w:w="1102" w:type="dxa"/>
          </w:tcPr>
          <w:p w14:paraId="504253E1">
            <w:pPr>
              <w:pStyle w:val="8"/>
              <w:rPr>
                <w:sz w:val="24"/>
              </w:rPr>
            </w:pPr>
          </w:p>
        </w:tc>
      </w:tr>
      <w:tr w14:paraId="27C3B7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1018" w:type="dxa"/>
          </w:tcPr>
          <w:p w14:paraId="500F65F1">
            <w:pPr>
              <w:pStyle w:val="8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566" w:type="dxa"/>
          </w:tcPr>
          <w:p w14:paraId="5531BFC2">
            <w:pPr>
              <w:pStyle w:val="8"/>
              <w:ind w:left="11"/>
              <w:rPr>
                <w:sz w:val="24"/>
              </w:rPr>
            </w:pPr>
            <w:r>
              <w:rPr>
                <w:sz w:val="24"/>
              </w:rPr>
              <w:t>Kelly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thinks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people’s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diets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less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healthy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than in the past.</w:t>
            </w:r>
          </w:p>
        </w:tc>
        <w:tc>
          <w:tcPr>
            <w:tcW w:w="902" w:type="dxa"/>
          </w:tcPr>
          <w:p w14:paraId="6C64073D">
            <w:pPr>
              <w:pStyle w:val="8"/>
              <w:rPr>
                <w:sz w:val="24"/>
              </w:rPr>
            </w:pPr>
          </w:p>
        </w:tc>
        <w:tc>
          <w:tcPr>
            <w:tcW w:w="1084" w:type="dxa"/>
          </w:tcPr>
          <w:p w14:paraId="7D789E2A">
            <w:pPr>
              <w:pStyle w:val="8"/>
              <w:rPr>
                <w:sz w:val="24"/>
              </w:rPr>
            </w:pPr>
          </w:p>
        </w:tc>
        <w:tc>
          <w:tcPr>
            <w:tcW w:w="1102" w:type="dxa"/>
          </w:tcPr>
          <w:p w14:paraId="17C29BEB">
            <w:pPr>
              <w:pStyle w:val="8"/>
              <w:rPr>
                <w:sz w:val="24"/>
              </w:rPr>
            </w:pPr>
          </w:p>
        </w:tc>
      </w:tr>
      <w:tr w14:paraId="43915C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018" w:type="dxa"/>
          </w:tcPr>
          <w:p w14:paraId="1F6AC38E">
            <w:pPr>
              <w:pStyle w:val="8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566" w:type="dxa"/>
          </w:tcPr>
          <w:p w14:paraId="31B0426B">
            <w:pPr>
              <w:pStyle w:val="8"/>
              <w:ind w:left="11" w:right="119"/>
              <w:rPr>
                <w:sz w:val="24"/>
              </w:rPr>
            </w:pPr>
            <w:r>
              <w:rPr>
                <w:sz w:val="24"/>
              </w:rPr>
              <w:t>Jason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thinks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lot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people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who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not know how to relax.</w:t>
            </w:r>
          </w:p>
        </w:tc>
        <w:tc>
          <w:tcPr>
            <w:tcW w:w="902" w:type="dxa"/>
          </w:tcPr>
          <w:p w14:paraId="75A17E9C">
            <w:pPr>
              <w:pStyle w:val="8"/>
              <w:rPr>
                <w:sz w:val="24"/>
              </w:rPr>
            </w:pPr>
          </w:p>
        </w:tc>
        <w:tc>
          <w:tcPr>
            <w:tcW w:w="1084" w:type="dxa"/>
          </w:tcPr>
          <w:p w14:paraId="1719C81C">
            <w:pPr>
              <w:pStyle w:val="8"/>
              <w:rPr>
                <w:sz w:val="24"/>
              </w:rPr>
            </w:pPr>
          </w:p>
        </w:tc>
        <w:tc>
          <w:tcPr>
            <w:tcW w:w="1102" w:type="dxa"/>
          </w:tcPr>
          <w:p w14:paraId="571E8DD3">
            <w:pPr>
              <w:pStyle w:val="8"/>
              <w:rPr>
                <w:sz w:val="24"/>
              </w:rPr>
            </w:pPr>
          </w:p>
        </w:tc>
      </w:tr>
      <w:tr w14:paraId="33BDD3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018" w:type="dxa"/>
          </w:tcPr>
          <w:p w14:paraId="447A29E2">
            <w:pPr>
              <w:pStyle w:val="8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566" w:type="dxa"/>
          </w:tcPr>
          <w:p w14:paraId="04CE8645">
            <w:pPr>
              <w:pStyle w:val="8"/>
              <w:ind w:left="11"/>
              <w:rPr>
                <w:sz w:val="24"/>
              </w:rPr>
            </w:pPr>
            <w:r>
              <w:rPr>
                <w:sz w:val="24"/>
              </w:rPr>
              <w:t>Jason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Kelly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same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opinion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about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people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not sleeping enough.</w:t>
            </w:r>
          </w:p>
        </w:tc>
        <w:tc>
          <w:tcPr>
            <w:tcW w:w="902" w:type="dxa"/>
          </w:tcPr>
          <w:p w14:paraId="2C8C2050">
            <w:pPr>
              <w:pStyle w:val="8"/>
              <w:rPr>
                <w:sz w:val="24"/>
              </w:rPr>
            </w:pPr>
          </w:p>
        </w:tc>
        <w:tc>
          <w:tcPr>
            <w:tcW w:w="1084" w:type="dxa"/>
          </w:tcPr>
          <w:p w14:paraId="61E038CE">
            <w:pPr>
              <w:pStyle w:val="8"/>
              <w:rPr>
                <w:sz w:val="24"/>
              </w:rPr>
            </w:pPr>
          </w:p>
        </w:tc>
        <w:tc>
          <w:tcPr>
            <w:tcW w:w="1102" w:type="dxa"/>
          </w:tcPr>
          <w:p w14:paraId="6BC2592A">
            <w:pPr>
              <w:pStyle w:val="8"/>
              <w:rPr>
                <w:sz w:val="24"/>
              </w:rPr>
            </w:pPr>
          </w:p>
        </w:tc>
      </w:tr>
      <w:tr w14:paraId="28AFA6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1018" w:type="dxa"/>
          </w:tcPr>
          <w:p w14:paraId="544D3F52">
            <w:pPr>
              <w:pStyle w:val="8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566" w:type="dxa"/>
          </w:tcPr>
          <w:p w14:paraId="142AC7C8">
            <w:pPr>
              <w:pStyle w:val="8"/>
              <w:ind w:left="11" w:right="119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Jason’s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opinion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some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people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they enjoy dancing at night.</w:t>
            </w:r>
          </w:p>
        </w:tc>
        <w:tc>
          <w:tcPr>
            <w:tcW w:w="902" w:type="dxa"/>
          </w:tcPr>
          <w:p w14:paraId="4D8883A5">
            <w:pPr>
              <w:pStyle w:val="8"/>
              <w:rPr>
                <w:sz w:val="24"/>
              </w:rPr>
            </w:pPr>
          </w:p>
        </w:tc>
        <w:tc>
          <w:tcPr>
            <w:tcW w:w="1084" w:type="dxa"/>
          </w:tcPr>
          <w:p w14:paraId="6BD6A646">
            <w:pPr>
              <w:pStyle w:val="8"/>
              <w:rPr>
                <w:sz w:val="24"/>
              </w:rPr>
            </w:pPr>
          </w:p>
        </w:tc>
        <w:tc>
          <w:tcPr>
            <w:tcW w:w="1102" w:type="dxa"/>
          </w:tcPr>
          <w:p w14:paraId="3F335EF6">
            <w:pPr>
              <w:pStyle w:val="8"/>
              <w:rPr>
                <w:sz w:val="24"/>
              </w:rPr>
            </w:pPr>
          </w:p>
        </w:tc>
      </w:tr>
      <w:tr w14:paraId="039BD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018" w:type="dxa"/>
          </w:tcPr>
          <w:p w14:paraId="5E2788CC">
            <w:pPr>
              <w:pStyle w:val="8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566" w:type="dxa"/>
          </w:tcPr>
          <w:p w14:paraId="79C57C9B">
            <w:pPr>
              <w:pStyle w:val="8"/>
              <w:ind w:left="11" w:right="119"/>
              <w:rPr>
                <w:sz w:val="24"/>
              </w:rPr>
            </w:pPr>
            <w:r>
              <w:rPr>
                <w:sz w:val="24"/>
              </w:rPr>
              <w:t>Kelly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believes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cycling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school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becoming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more </w:t>
            </w:r>
            <w:r>
              <w:rPr>
                <w:spacing w:val="-2"/>
                <w:sz w:val="24"/>
              </w:rPr>
              <w:t>popular.</w:t>
            </w:r>
          </w:p>
        </w:tc>
        <w:tc>
          <w:tcPr>
            <w:tcW w:w="902" w:type="dxa"/>
          </w:tcPr>
          <w:p w14:paraId="2F65B899">
            <w:pPr>
              <w:pStyle w:val="8"/>
              <w:rPr>
                <w:sz w:val="24"/>
              </w:rPr>
            </w:pPr>
          </w:p>
        </w:tc>
        <w:tc>
          <w:tcPr>
            <w:tcW w:w="1084" w:type="dxa"/>
          </w:tcPr>
          <w:p w14:paraId="5491251B">
            <w:pPr>
              <w:pStyle w:val="8"/>
              <w:rPr>
                <w:sz w:val="24"/>
              </w:rPr>
            </w:pPr>
          </w:p>
        </w:tc>
        <w:tc>
          <w:tcPr>
            <w:tcW w:w="1102" w:type="dxa"/>
          </w:tcPr>
          <w:p w14:paraId="053D0D59">
            <w:pPr>
              <w:pStyle w:val="8"/>
              <w:rPr>
                <w:sz w:val="24"/>
              </w:rPr>
            </w:pPr>
          </w:p>
        </w:tc>
      </w:tr>
      <w:tr w14:paraId="260605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018" w:type="dxa"/>
          </w:tcPr>
          <w:p w14:paraId="67C076F4">
            <w:pPr>
              <w:pStyle w:val="8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566" w:type="dxa"/>
          </w:tcPr>
          <w:p w14:paraId="2DD38D53">
            <w:pPr>
              <w:pStyle w:val="8"/>
              <w:ind w:left="11" w:right="119"/>
              <w:rPr>
                <w:sz w:val="24"/>
              </w:rPr>
            </w:pPr>
            <w:r>
              <w:rPr>
                <w:sz w:val="24"/>
              </w:rPr>
              <w:t>According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Jason’s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opinion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cyclists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 the cities today as they care about pollution.</w:t>
            </w:r>
          </w:p>
        </w:tc>
        <w:tc>
          <w:tcPr>
            <w:tcW w:w="902" w:type="dxa"/>
          </w:tcPr>
          <w:p w14:paraId="6BE67F33">
            <w:pPr>
              <w:pStyle w:val="8"/>
              <w:rPr>
                <w:sz w:val="24"/>
              </w:rPr>
            </w:pPr>
          </w:p>
        </w:tc>
        <w:tc>
          <w:tcPr>
            <w:tcW w:w="1084" w:type="dxa"/>
          </w:tcPr>
          <w:p w14:paraId="60DE0CD5">
            <w:pPr>
              <w:pStyle w:val="8"/>
              <w:rPr>
                <w:sz w:val="24"/>
              </w:rPr>
            </w:pPr>
          </w:p>
        </w:tc>
        <w:tc>
          <w:tcPr>
            <w:tcW w:w="1102" w:type="dxa"/>
          </w:tcPr>
          <w:p w14:paraId="5486E94C">
            <w:pPr>
              <w:pStyle w:val="8"/>
              <w:rPr>
                <w:sz w:val="24"/>
              </w:rPr>
            </w:pPr>
          </w:p>
        </w:tc>
      </w:tr>
      <w:tr w14:paraId="5CB372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018" w:type="dxa"/>
            <w:tcBorders>
              <w:bottom w:val="nil"/>
            </w:tcBorders>
          </w:tcPr>
          <w:p w14:paraId="113280ED">
            <w:pPr>
              <w:pStyle w:val="8"/>
              <w:spacing w:line="275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566" w:type="dxa"/>
            <w:tcBorders>
              <w:bottom w:val="nil"/>
            </w:tcBorders>
          </w:tcPr>
          <w:p w14:paraId="1D00D844">
            <w:pPr>
              <w:pStyle w:val="8"/>
              <w:spacing w:line="275" w:lineRule="exact"/>
              <w:ind w:left="11"/>
              <w:rPr>
                <w:sz w:val="24"/>
              </w:rPr>
            </w:pPr>
            <w:r>
              <w:rPr>
                <w:sz w:val="24"/>
              </w:rPr>
              <w:t>Kelly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says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pollution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cities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getting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worse.</w:t>
            </w:r>
          </w:p>
        </w:tc>
        <w:tc>
          <w:tcPr>
            <w:tcW w:w="902" w:type="dxa"/>
            <w:tcBorders>
              <w:bottom w:val="nil"/>
            </w:tcBorders>
          </w:tcPr>
          <w:p w14:paraId="7519249A">
            <w:pPr>
              <w:pStyle w:val="8"/>
              <w:rPr>
                <w:sz w:val="24"/>
              </w:rPr>
            </w:pPr>
          </w:p>
        </w:tc>
        <w:tc>
          <w:tcPr>
            <w:tcW w:w="1084" w:type="dxa"/>
            <w:tcBorders>
              <w:bottom w:val="nil"/>
            </w:tcBorders>
          </w:tcPr>
          <w:p w14:paraId="3F88D4D9">
            <w:pPr>
              <w:pStyle w:val="8"/>
              <w:rPr>
                <w:sz w:val="24"/>
              </w:rPr>
            </w:pPr>
          </w:p>
        </w:tc>
        <w:tc>
          <w:tcPr>
            <w:tcW w:w="1102" w:type="dxa"/>
            <w:tcBorders>
              <w:bottom w:val="nil"/>
            </w:tcBorders>
          </w:tcPr>
          <w:p w14:paraId="46BE092A">
            <w:pPr>
              <w:pStyle w:val="8"/>
              <w:rPr>
                <w:sz w:val="24"/>
              </w:rPr>
            </w:pPr>
          </w:p>
        </w:tc>
      </w:tr>
    </w:tbl>
    <w:p w14:paraId="79F15ED9">
      <w:pPr>
        <w:pStyle w:val="8"/>
        <w:spacing w:after="0"/>
        <w:rPr>
          <w:sz w:val="24"/>
        </w:rPr>
        <w:sectPr>
          <w:type w:val="continuous"/>
          <w:pgSz w:w="11910" w:h="16840"/>
          <w:pgMar w:top="1040" w:right="992" w:bottom="1210" w:left="992" w:header="720" w:footer="720" w:gutter="0"/>
          <w:cols w:space="720" w:num="1"/>
        </w:sectPr>
      </w:pPr>
    </w:p>
    <w:tbl>
      <w:tblPr>
        <w:tblStyle w:val="4"/>
        <w:tblW w:w="0" w:type="auto"/>
        <w:tblInd w:w="1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8"/>
        <w:gridCol w:w="5566"/>
        <w:gridCol w:w="902"/>
        <w:gridCol w:w="1084"/>
        <w:gridCol w:w="1102"/>
      </w:tblGrid>
      <w:tr w14:paraId="4B2CDE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018" w:type="dxa"/>
          </w:tcPr>
          <w:p w14:paraId="5D79806D">
            <w:pPr>
              <w:pStyle w:val="8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566" w:type="dxa"/>
          </w:tcPr>
          <w:p w14:paraId="6A819A3B">
            <w:pPr>
              <w:pStyle w:val="8"/>
              <w:ind w:left="11"/>
              <w:rPr>
                <w:sz w:val="24"/>
              </w:rPr>
            </w:pPr>
            <w:r>
              <w:rPr>
                <w:sz w:val="24"/>
              </w:rPr>
              <w:t>Jason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Kelly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often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ill.</w:t>
            </w:r>
          </w:p>
        </w:tc>
        <w:tc>
          <w:tcPr>
            <w:tcW w:w="902" w:type="dxa"/>
          </w:tcPr>
          <w:p w14:paraId="501BE697">
            <w:pPr>
              <w:pStyle w:val="8"/>
              <w:rPr>
                <w:sz w:val="26"/>
              </w:rPr>
            </w:pPr>
          </w:p>
        </w:tc>
        <w:tc>
          <w:tcPr>
            <w:tcW w:w="1084" w:type="dxa"/>
          </w:tcPr>
          <w:p w14:paraId="4F5FAFF3">
            <w:pPr>
              <w:pStyle w:val="8"/>
              <w:rPr>
                <w:sz w:val="26"/>
              </w:rPr>
            </w:pPr>
          </w:p>
        </w:tc>
        <w:tc>
          <w:tcPr>
            <w:tcW w:w="1102" w:type="dxa"/>
          </w:tcPr>
          <w:p w14:paraId="3A4D0CBF">
            <w:pPr>
              <w:pStyle w:val="8"/>
              <w:rPr>
                <w:sz w:val="26"/>
              </w:rPr>
            </w:pPr>
          </w:p>
        </w:tc>
      </w:tr>
      <w:tr w14:paraId="622F87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1018" w:type="dxa"/>
          </w:tcPr>
          <w:p w14:paraId="3FA0B260">
            <w:pPr>
              <w:pStyle w:val="8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566" w:type="dxa"/>
          </w:tcPr>
          <w:p w14:paraId="44A5B015">
            <w:pPr>
              <w:pStyle w:val="8"/>
              <w:ind w:left="11" w:right="119"/>
              <w:rPr>
                <w:sz w:val="24"/>
              </w:rPr>
            </w:pPr>
            <w:r>
              <w:rPr>
                <w:sz w:val="24"/>
              </w:rPr>
              <w:t>Kelly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thinks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teens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suffer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colds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couple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 days only.</w:t>
            </w:r>
          </w:p>
        </w:tc>
        <w:tc>
          <w:tcPr>
            <w:tcW w:w="902" w:type="dxa"/>
          </w:tcPr>
          <w:p w14:paraId="64F2A1BA">
            <w:pPr>
              <w:pStyle w:val="8"/>
              <w:rPr>
                <w:sz w:val="26"/>
              </w:rPr>
            </w:pPr>
          </w:p>
        </w:tc>
        <w:tc>
          <w:tcPr>
            <w:tcW w:w="1084" w:type="dxa"/>
          </w:tcPr>
          <w:p w14:paraId="7269C9F3">
            <w:pPr>
              <w:pStyle w:val="8"/>
              <w:rPr>
                <w:sz w:val="26"/>
              </w:rPr>
            </w:pPr>
          </w:p>
        </w:tc>
        <w:tc>
          <w:tcPr>
            <w:tcW w:w="1102" w:type="dxa"/>
          </w:tcPr>
          <w:p w14:paraId="75479F37">
            <w:pPr>
              <w:pStyle w:val="8"/>
              <w:rPr>
                <w:sz w:val="26"/>
              </w:rPr>
            </w:pPr>
          </w:p>
        </w:tc>
      </w:tr>
      <w:tr w14:paraId="04D3BA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1018" w:type="dxa"/>
          </w:tcPr>
          <w:p w14:paraId="3FAF39B6">
            <w:pPr>
              <w:pStyle w:val="8"/>
              <w:spacing w:line="275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566" w:type="dxa"/>
          </w:tcPr>
          <w:p w14:paraId="10BEA3F9">
            <w:pPr>
              <w:pStyle w:val="8"/>
              <w:ind w:left="11" w:right="119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end,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Jason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Kelly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about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young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people’s </w:t>
            </w:r>
            <w:r>
              <w:rPr>
                <w:spacing w:val="-2"/>
                <w:sz w:val="24"/>
              </w:rPr>
              <w:t>health.</w:t>
            </w:r>
          </w:p>
        </w:tc>
        <w:tc>
          <w:tcPr>
            <w:tcW w:w="902" w:type="dxa"/>
          </w:tcPr>
          <w:p w14:paraId="7CBE9E34">
            <w:pPr>
              <w:pStyle w:val="8"/>
              <w:rPr>
                <w:sz w:val="26"/>
              </w:rPr>
            </w:pPr>
          </w:p>
        </w:tc>
        <w:tc>
          <w:tcPr>
            <w:tcW w:w="1084" w:type="dxa"/>
          </w:tcPr>
          <w:p w14:paraId="36FEDF07">
            <w:pPr>
              <w:pStyle w:val="8"/>
              <w:rPr>
                <w:sz w:val="26"/>
              </w:rPr>
            </w:pPr>
          </w:p>
        </w:tc>
        <w:tc>
          <w:tcPr>
            <w:tcW w:w="1102" w:type="dxa"/>
          </w:tcPr>
          <w:p w14:paraId="527D3424">
            <w:pPr>
              <w:pStyle w:val="8"/>
              <w:rPr>
                <w:sz w:val="26"/>
              </w:rPr>
            </w:pPr>
          </w:p>
        </w:tc>
      </w:tr>
    </w:tbl>
    <w:p w14:paraId="07D02ADB">
      <w:pPr>
        <w:pStyle w:val="5"/>
        <w:rPr>
          <w:sz w:val="20"/>
        </w:rPr>
      </w:pPr>
    </w:p>
    <w:p w14:paraId="568B971F">
      <w:pPr>
        <w:pStyle w:val="5"/>
        <w:rPr>
          <w:sz w:val="20"/>
        </w:rPr>
      </w:pPr>
    </w:p>
    <w:p w14:paraId="0562845C">
      <w:pPr>
        <w:pStyle w:val="5"/>
        <w:spacing w:before="13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1181735</wp:posOffset>
                </wp:positionH>
                <wp:positionV relativeFrom="paragraph">
                  <wp:posOffset>248285</wp:posOffset>
                </wp:positionV>
                <wp:extent cx="5197475" cy="210185"/>
                <wp:effectExtent l="0" t="0" r="0" b="0"/>
                <wp:wrapTopAndBottom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7475" cy="210185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176F80A">
                            <w:pPr>
                              <w:spacing w:before="0" w:line="320" w:lineRule="exact"/>
                              <w:ind w:left="0" w:right="0" w:firstLine="0"/>
                              <w:jc w:val="left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TRANSFER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ALL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YOUR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ANSWERS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YOUR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ANSWER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SHEET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93.05pt;margin-top:19.55pt;height:16.55pt;width:409.25pt;mso-position-horizontal-relative:page;mso-wrap-distance-bottom:0pt;mso-wrap-distance-top:0pt;z-index:-251656192;mso-width-relative:page;mso-height-relative:page;" filled="f" stroked="t" coordsize="21600,21600" o:gfxdata="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YDz2UtsAAAAK&#10;AQAADwAAAAAAAAABACAAAAAiAAAAZHJzL2Rvd25yZXYueG1sUEsBAhQAFAAAAAgAh07iQOwpF/Dg&#10;AQAA1wMAAA4AAAAAAAAAAQAgAAAAKgEAAGRycy9lMm9Eb2MueG1sUEsFBgAAAAAGAAYAWQEAAHwF&#10;AAAAAA==&#10;">
                <v:fill on="f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 w14:paraId="2176F80A">
                      <w:pPr>
                        <w:spacing w:before="0" w:line="320" w:lineRule="exact"/>
                        <w:ind w:left="0" w:right="0" w:firstLine="0"/>
                        <w:jc w:val="left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TRANSFER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ALL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YOUR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ANSWERS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TO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YOUR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ANSWER</w:t>
                      </w:r>
                      <w:r>
                        <w:rPr>
                          <w:b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SHEET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13109DC3">
      <w:pPr>
        <w:pStyle w:val="5"/>
      </w:pPr>
    </w:p>
    <w:p w14:paraId="23E53F28">
      <w:pPr>
        <w:pStyle w:val="5"/>
        <w:spacing w:before="11"/>
      </w:pPr>
    </w:p>
    <w:p w14:paraId="45E7EA43">
      <w:pPr>
        <w:pStyle w:val="2"/>
        <w:numPr>
          <w:ilvl w:val="0"/>
          <w:numId w:val="1"/>
        </w:numPr>
        <w:tabs>
          <w:tab w:val="left" w:pos="897"/>
        </w:tabs>
        <w:spacing w:before="0" w:after="0" w:line="240" w:lineRule="auto"/>
        <w:ind w:left="897" w:right="0" w:hanging="284"/>
        <w:jc w:val="center"/>
        <w:rPr>
          <w:sz w:val="26"/>
        </w:rPr>
      </w:pPr>
      <w:r>
        <w:rPr>
          <w:spacing w:val="-2"/>
        </w:rPr>
        <w:t>READING</w:t>
      </w:r>
    </w:p>
    <w:p w14:paraId="164CBE2D">
      <w:pPr>
        <w:spacing w:before="50"/>
        <w:ind w:left="3566" w:right="3563" w:firstLine="0"/>
        <w:jc w:val="center"/>
        <w:rPr>
          <w:b/>
          <w:sz w:val="28"/>
        </w:rPr>
      </w:pPr>
      <w:r>
        <w:rPr>
          <w:b/>
          <w:sz w:val="28"/>
        </w:rPr>
        <w:t xml:space="preserve">Time: 15 </w:t>
      </w:r>
      <w:r>
        <w:rPr>
          <w:b/>
          <w:spacing w:val="-2"/>
          <w:sz w:val="28"/>
        </w:rPr>
        <w:t>minutes</w:t>
      </w:r>
    </w:p>
    <w:p w14:paraId="2CC9154F">
      <w:pPr>
        <w:pStyle w:val="5"/>
        <w:spacing w:before="48"/>
        <w:rPr>
          <w:b/>
        </w:rPr>
      </w:pPr>
    </w:p>
    <w:p w14:paraId="0B9B7AD9">
      <w:pPr>
        <w:spacing w:before="0"/>
        <w:ind w:left="143" w:right="0" w:firstLine="0"/>
        <w:jc w:val="left"/>
        <w:rPr>
          <w:b/>
          <w:sz w:val="28"/>
        </w:rPr>
      </w:pPr>
      <w:r>
        <w:rPr>
          <w:b/>
          <w:sz w:val="28"/>
        </w:rPr>
        <w:t>Match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texts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1-7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titles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A-H.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There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is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one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extra.</w:t>
      </w:r>
    </w:p>
    <w:p w14:paraId="662EE19D">
      <w:pPr>
        <w:pStyle w:val="7"/>
        <w:numPr>
          <w:ilvl w:val="0"/>
          <w:numId w:val="2"/>
        </w:numPr>
        <w:tabs>
          <w:tab w:val="left" w:pos="695"/>
        </w:tabs>
        <w:spacing w:before="0" w:after="0" w:line="240" w:lineRule="auto"/>
        <w:ind w:left="695" w:right="0" w:hanging="552"/>
        <w:jc w:val="left"/>
        <w:rPr>
          <w:sz w:val="28"/>
        </w:rPr>
      </w:pPr>
      <w:r>
        <w:rPr>
          <w:sz w:val="28"/>
        </w:rPr>
        <w:t>SUCCESSFUL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CAREER</w:t>
      </w:r>
    </w:p>
    <w:p w14:paraId="530E6315">
      <w:pPr>
        <w:pStyle w:val="7"/>
        <w:numPr>
          <w:ilvl w:val="0"/>
          <w:numId w:val="2"/>
        </w:numPr>
        <w:tabs>
          <w:tab w:val="left" w:pos="680"/>
        </w:tabs>
        <w:spacing w:before="0" w:after="0" w:line="240" w:lineRule="auto"/>
        <w:ind w:left="680" w:right="0" w:hanging="537"/>
        <w:jc w:val="left"/>
        <w:rPr>
          <w:sz w:val="28"/>
        </w:rPr>
      </w:pPr>
      <w:r>
        <w:rPr>
          <w:spacing w:val="-2"/>
          <w:sz w:val="28"/>
        </w:rPr>
        <w:t>EDUCATION</w:t>
      </w:r>
    </w:p>
    <w:p w14:paraId="28FDA63B">
      <w:pPr>
        <w:pStyle w:val="7"/>
        <w:numPr>
          <w:ilvl w:val="0"/>
          <w:numId w:val="2"/>
        </w:numPr>
        <w:tabs>
          <w:tab w:val="left" w:pos="680"/>
        </w:tabs>
        <w:spacing w:before="1" w:after="0" w:line="240" w:lineRule="auto"/>
        <w:ind w:left="680" w:right="0" w:hanging="537"/>
        <w:jc w:val="left"/>
        <w:rPr>
          <w:sz w:val="28"/>
        </w:rPr>
      </w:pPr>
      <w:r>
        <w:rPr>
          <w:sz w:val="28"/>
        </w:rPr>
        <w:t>SPORTS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NEWS</w:t>
      </w:r>
    </w:p>
    <w:p w14:paraId="4327B622">
      <w:pPr>
        <w:pStyle w:val="7"/>
        <w:numPr>
          <w:ilvl w:val="0"/>
          <w:numId w:val="2"/>
        </w:numPr>
        <w:tabs>
          <w:tab w:val="left" w:pos="695"/>
        </w:tabs>
        <w:spacing w:before="0" w:after="0" w:line="240" w:lineRule="auto"/>
        <w:ind w:left="695" w:right="0" w:hanging="552"/>
        <w:jc w:val="left"/>
        <w:rPr>
          <w:sz w:val="28"/>
        </w:rPr>
      </w:pPr>
      <w:r>
        <w:rPr>
          <w:sz w:val="28"/>
        </w:rPr>
        <w:t>ORIGIN</w:t>
      </w:r>
      <w:r>
        <w:rPr>
          <w:spacing w:val="-4"/>
          <w:sz w:val="28"/>
        </w:rPr>
        <w:t xml:space="preserve"> </w:t>
      </w:r>
      <w:r>
        <w:rPr>
          <w:sz w:val="28"/>
        </w:rPr>
        <w:t>OF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WORDS</w:t>
      </w:r>
    </w:p>
    <w:p w14:paraId="7A2BFA02">
      <w:pPr>
        <w:pStyle w:val="7"/>
        <w:numPr>
          <w:ilvl w:val="0"/>
          <w:numId w:val="2"/>
        </w:numPr>
        <w:tabs>
          <w:tab w:val="left" w:pos="664"/>
        </w:tabs>
        <w:spacing w:before="0" w:after="0" w:line="240" w:lineRule="auto"/>
        <w:ind w:left="664" w:right="0" w:hanging="521"/>
        <w:jc w:val="left"/>
        <w:rPr>
          <w:sz w:val="28"/>
        </w:rPr>
      </w:pPr>
      <w:r>
        <w:rPr>
          <w:sz w:val="28"/>
        </w:rPr>
        <w:t>LONG-A</w:t>
      </w:r>
      <w:r>
        <w:rPr>
          <w:spacing w:val="-6"/>
          <w:sz w:val="28"/>
        </w:rPr>
        <w:t xml:space="preserve"> </w:t>
      </w:r>
      <w:r>
        <w:rPr>
          <w:sz w:val="28"/>
        </w:rPr>
        <w:t>WAITED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VICTORY</w:t>
      </w:r>
    </w:p>
    <w:p w14:paraId="2FB111F1">
      <w:pPr>
        <w:pStyle w:val="7"/>
        <w:numPr>
          <w:ilvl w:val="0"/>
          <w:numId w:val="2"/>
        </w:numPr>
        <w:tabs>
          <w:tab w:val="left" w:pos="649"/>
        </w:tabs>
        <w:spacing w:before="0" w:after="0" w:line="240" w:lineRule="auto"/>
        <w:ind w:left="649" w:right="0" w:hanging="506"/>
        <w:jc w:val="left"/>
        <w:rPr>
          <w:sz w:val="28"/>
        </w:rPr>
      </w:pPr>
      <w:r>
        <w:rPr>
          <w:sz w:val="28"/>
        </w:rPr>
        <w:t>IMPROVING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LANGUAGE</w:t>
      </w:r>
    </w:p>
    <w:p w14:paraId="0657535C">
      <w:pPr>
        <w:pStyle w:val="7"/>
        <w:numPr>
          <w:ilvl w:val="0"/>
          <w:numId w:val="2"/>
        </w:numPr>
        <w:tabs>
          <w:tab w:val="left" w:pos="695"/>
        </w:tabs>
        <w:spacing w:before="0" w:after="0" w:line="240" w:lineRule="auto"/>
        <w:ind w:left="695" w:right="0" w:hanging="552"/>
        <w:jc w:val="left"/>
        <w:rPr>
          <w:sz w:val="28"/>
        </w:rPr>
      </w:pPr>
      <w:r>
        <w:rPr>
          <w:sz w:val="28"/>
        </w:rPr>
        <w:t>POPULAR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BOOK</w:t>
      </w:r>
    </w:p>
    <w:p w14:paraId="102E3E16">
      <w:pPr>
        <w:pStyle w:val="7"/>
        <w:numPr>
          <w:ilvl w:val="0"/>
          <w:numId w:val="2"/>
        </w:numPr>
        <w:tabs>
          <w:tab w:val="left" w:pos="695"/>
        </w:tabs>
        <w:spacing w:before="0" w:after="0" w:line="240" w:lineRule="auto"/>
        <w:ind w:left="695" w:right="0" w:hanging="552"/>
        <w:jc w:val="left"/>
        <w:rPr>
          <w:sz w:val="28"/>
        </w:rPr>
      </w:pPr>
      <w:r>
        <w:rPr>
          <w:sz w:val="28"/>
        </w:rPr>
        <w:t>BOOK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REVIEW</w:t>
      </w:r>
    </w:p>
    <w:p w14:paraId="771F4BA1">
      <w:pPr>
        <w:pStyle w:val="5"/>
      </w:pPr>
    </w:p>
    <w:p w14:paraId="4A7C277A">
      <w:pPr>
        <w:pStyle w:val="7"/>
        <w:numPr>
          <w:ilvl w:val="1"/>
          <w:numId w:val="2"/>
        </w:numPr>
        <w:tabs>
          <w:tab w:val="left" w:pos="423"/>
        </w:tabs>
        <w:spacing w:before="0" w:after="0" w:line="240" w:lineRule="auto"/>
        <w:ind w:left="143" w:right="386" w:firstLine="0"/>
        <w:jc w:val="left"/>
        <w:rPr>
          <w:sz w:val="28"/>
        </w:rPr>
      </w:pPr>
      <w:r>
        <w:rPr>
          <w:sz w:val="28"/>
        </w:rPr>
        <w:t>For the first time since 1948, the British capital will host the summer Olympic Games.</w:t>
      </w:r>
      <w:r>
        <w:rPr>
          <w:spacing w:val="-2"/>
          <w:sz w:val="28"/>
        </w:rPr>
        <w:t xml:space="preserve"> </w:t>
      </w:r>
      <w:r>
        <w:rPr>
          <w:sz w:val="28"/>
        </w:rPr>
        <w:t>It</w:t>
      </w:r>
      <w:r>
        <w:rPr>
          <w:spacing w:val="-3"/>
          <w:sz w:val="28"/>
        </w:rPr>
        <w:t xml:space="preserve"> </w:t>
      </w:r>
      <w:r>
        <w:rPr>
          <w:sz w:val="28"/>
        </w:rPr>
        <w:t>was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fourth</w:t>
      </w:r>
      <w:r>
        <w:rPr>
          <w:spacing w:val="-2"/>
          <w:sz w:val="28"/>
        </w:rPr>
        <w:t xml:space="preserve"> </w:t>
      </w:r>
      <w:r>
        <w:rPr>
          <w:sz w:val="28"/>
        </w:rPr>
        <w:t>participation</w:t>
      </w:r>
      <w:r>
        <w:rPr>
          <w:spacing w:val="-2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Britain</w:t>
      </w:r>
      <w:r>
        <w:rPr>
          <w:spacing w:val="-2"/>
          <w:sz w:val="28"/>
        </w:rPr>
        <w:t xml:space="preserve"> </w:t>
      </w:r>
      <w:r>
        <w:rPr>
          <w:sz w:val="28"/>
        </w:rPr>
        <w:t>in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battle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host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games</w:t>
      </w:r>
      <w:r>
        <w:rPr>
          <w:spacing w:val="-3"/>
          <w:sz w:val="28"/>
        </w:rPr>
        <w:t xml:space="preserve"> </w:t>
      </w:r>
      <w:r>
        <w:rPr>
          <w:sz w:val="28"/>
        </w:rPr>
        <w:t>after failed</w:t>
      </w:r>
      <w:r>
        <w:rPr>
          <w:spacing w:val="-3"/>
          <w:sz w:val="28"/>
        </w:rPr>
        <w:t xml:space="preserve"> </w:t>
      </w:r>
      <w:r>
        <w:rPr>
          <w:sz w:val="28"/>
        </w:rPr>
        <w:t>attempts</w:t>
      </w:r>
      <w:r>
        <w:rPr>
          <w:spacing w:val="-4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Birmingham</w:t>
      </w:r>
      <w:r>
        <w:rPr>
          <w:spacing w:val="-4"/>
          <w:sz w:val="28"/>
        </w:rPr>
        <w:t xml:space="preserve"> </w:t>
      </w:r>
      <w:r>
        <w:rPr>
          <w:sz w:val="28"/>
        </w:rPr>
        <w:t>for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1992</w:t>
      </w:r>
      <w:r>
        <w:rPr>
          <w:spacing w:val="-3"/>
          <w:sz w:val="28"/>
        </w:rPr>
        <w:t xml:space="preserve"> </w:t>
      </w:r>
      <w:r>
        <w:rPr>
          <w:sz w:val="28"/>
        </w:rPr>
        <w:t>Olympics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-3"/>
          <w:sz w:val="28"/>
        </w:rPr>
        <w:t xml:space="preserve"> </w:t>
      </w:r>
      <w:r>
        <w:rPr>
          <w:sz w:val="28"/>
        </w:rPr>
        <w:t>Manchester</w:t>
      </w:r>
      <w:r>
        <w:rPr>
          <w:spacing w:val="-3"/>
          <w:sz w:val="28"/>
        </w:rPr>
        <w:t xml:space="preserve"> </w:t>
      </w:r>
      <w:r>
        <w:rPr>
          <w:sz w:val="28"/>
        </w:rPr>
        <w:t>for</w:t>
      </w:r>
      <w:r>
        <w:rPr>
          <w:spacing w:val="-3"/>
          <w:sz w:val="28"/>
        </w:rPr>
        <w:t xml:space="preserve"> </w:t>
      </w:r>
      <w:r>
        <w:rPr>
          <w:sz w:val="28"/>
        </w:rPr>
        <w:t>1996</w:t>
      </w:r>
      <w:r>
        <w:rPr>
          <w:spacing w:val="-3"/>
          <w:sz w:val="28"/>
        </w:rPr>
        <w:t xml:space="preserve"> </w:t>
      </w:r>
      <w:r>
        <w:rPr>
          <w:sz w:val="28"/>
        </w:rPr>
        <w:t>and 2000. "I am</w:t>
      </w:r>
      <w:r>
        <w:rPr>
          <w:spacing w:val="-1"/>
          <w:sz w:val="28"/>
        </w:rPr>
        <w:t xml:space="preserve"> </w:t>
      </w:r>
      <w:r>
        <w:rPr>
          <w:sz w:val="28"/>
        </w:rPr>
        <w:t>looking forward to what</w:t>
      </w:r>
      <w:r>
        <w:rPr>
          <w:spacing w:val="-1"/>
          <w:sz w:val="28"/>
        </w:rPr>
        <w:t xml:space="preserve"> </w:t>
      </w:r>
      <w:r>
        <w:rPr>
          <w:sz w:val="28"/>
        </w:rPr>
        <w:t>I am</w:t>
      </w:r>
      <w:r>
        <w:rPr>
          <w:spacing w:val="-1"/>
          <w:sz w:val="28"/>
        </w:rPr>
        <w:t xml:space="preserve"> </w:t>
      </w:r>
      <w:r>
        <w:rPr>
          <w:sz w:val="28"/>
        </w:rPr>
        <w:t>sure</w:t>
      </w:r>
      <w:r>
        <w:rPr>
          <w:spacing w:val="-1"/>
          <w:sz w:val="28"/>
        </w:rPr>
        <w:t xml:space="preserve"> </w:t>
      </w:r>
      <w:r>
        <w:rPr>
          <w:sz w:val="28"/>
        </w:rPr>
        <w:t>will</w:t>
      </w:r>
      <w:r>
        <w:rPr>
          <w:spacing w:val="-1"/>
          <w:sz w:val="28"/>
        </w:rPr>
        <w:t xml:space="preserve"> </w:t>
      </w:r>
      <w:r>
        <w:rPr>
          <w:sz w:val="28"/>
        </w:rPr>
        <w:t>be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-1"/>
          <w:sz w:val="28"/>
        </w:rPr>
        <w:t xml:space="preserve"> </w:t>
      </w:r>
      <w:r>
        <w:rPr>
          <w:sz w:val="28"/>
        </w:rPr>
        <w:t>fantastic</w:t>
      </w:r>
      <w:r>
        <w:rPr>
          <w:spacing w:val="-1"/>
          <w:sz w:val="28"/>
        </w:rPr>
        <w:t xml:space="preserve"> </w:t>
      </w:r>
      <w:r>
        <w:rPr>
          <w:sz w:val="28"/>
        </w:rPr>
        <w:t>Olympic</w:t>
      </w:r>
      <w:r>
        <w:rPr>
          <w:spacing w:val="-1"/>
          <w:sz w:val="28"/>
        </w:rPr>
        <w:t xml:space="preserve"> </w:t>
      </w:r>
      <w:r>
        <w:rPr>
          <w:sz w:val="28"/>
        </w:rPr>
        <w:t>Games,” said Prince William.</w:t>
      </w:r>
    </w:p>
    <w:p w14:paraId="33B61971">
      <w:pPr>
        <w:pStyle w:val="5"/>
      </w:pPr>
    </w:p>
    <w:p w14:paraId="4B39CD42">
      <w:pPr>
        <w:pStyle w:val="7"/>
        <w:numPr>
          <w:ilvl w:val="1"/>
          <w:numId w:val="2"/>
        </w:numPr>
        <w:tabs>
          <w:tab w:val="left" w:pos="423"/>
        </w:tabs>
        <w:spacing w:before="0" w:after="0" w:line="240" w:lineRule="auto"/>
        <w:ind w:left="143" w:right="188" w:firstLine="0"/>
        <w:jc w:val="left"/>
        <w:rPr>
          <w:sz w:val="28"/>
        </w:rPr>
      </w:pPr>
      <w:r>
        <w:rPr>
          <w:sz w:val="28"/>
        </w:rPr>
        <w:t>There</w:t>
      </w:r>
      <w:r>
        <w:rPr>
          <w:spacing w:val="-4"/>
          <w:sz w:val="28"/>
        </w:rPr>
        <w:t xml:space="preserve"> </w:t>
      </w:r>
      <w:r>
        <w:rPr>
          <w:sz w:val="28"/>
        </w:rPr>
        <w:t>are</w:t>
      </w:r>
      <w:r>
        <w:rPr>
          <w:spacing w:val="-4"/>
          <w:sz w:val="28"/>
        </w:rPr>
        <w:t xml:space="preserve"> </w:t>
      </w:r>
      <w:r>
        <w:rPr>
          <w:sz w:val="28"/>
        </w:rPr>
        <w:t>many</w:t>
      </w:r>
      <w:r>
        <w:rPr>
          <w:spacing w:val="-3"/>
          <w:sz w:val="28"/>
        </w:rPr>
        <w:t xml:space="preserve"> </w:t>
      </w:r>
      <w:r>
        <w:rPr>
          <w:sz w:val="28"/>
        </w:rPr>
        <w:t>factors,</w:t>
      </w:r>
      <w:r>
        <w:rPr>
          <w:spacing w:val="-3"/>
          <w:sz w:val="28"/>
        </w:rPr>
        <w:t xml:space="preserve"> </w:t>
      </w:r>
      <w:r>
        <w:rPr>
          <w:sz w:val="28"/>
        </w:rPr>
        <w:t>both</w:t>
      </w:r>
      <w:r>
        <w:rPr>
          <w:spacing w:val="-3"/>
          <w:sz w:val="28"/>
        </w:rPr>
        <w:t xml:space="preserve"> </w:t>
      </w:r>
      <w:r>
        <w:rPr>
          <w:sz w:val="28"/>
        </w:rPr>
        <w:t>social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-3"/>
          <w:sz w:val="28"/>
        </w:rPr>
        <w:t xml:space="preserve"> </w:t>
      </w:r>
      <w:r>
        <w:rPr>
          <w:sz w:val="28"/>
        </w:rPr>
        <w:t>psychological,</w:t>
      </w:r>
      <w:r>
        <w:rPr>
          <w:spacing w:val="-3"/>
          <w:sz w:val="28"/>
        </w:rPr>
        <w:t xml:space="preserve"> </w:t>
      </w:r>
      <w:r>
        <w:rPr>
          <w:sz w:val="28"/>
        </w:rPr>
        <w:t>which</w:t>
      </w:r>
      <w:r>
        <w:rPr>
          <w:spacing w:val="-3"/>
          <w:sz w:val="28"/>
        </w:rPr>
        <w:t xml:space="preserve"> </w:t>
      </w:r>
      <w:r>
        <w:rPr>
          <w:sz w:val="28"/>
        </w:rPr>
        <w:t>influence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roles</w:t>
      </w:r>
      <w:r>
        <w:rPr>
          <w:spacing w:val="-4"/>
          <w:sz w:val="28"/>
        </w:rPr>
        <w:t xml:space="preserve"> </w:t>
      </w:r>
      <w:r>
        <w:rPr>
          <w:sz w:val="28"/>
        </w:rPr>
        <w:t>of teachers and learners in the classroom. The book "Roles of Teachers and Learners” by Tony Wright helps teachers understand these roles. And the ways in which co- operative learning may best be fostered.</w:t>
      </w:r>
    </w:p>
    <w:p w14:paraId="309D1BCF">
      <w:pPr>
        <w:pStyle w:val="5"/>
      </w:pPr>
    </w:p>
    <w:p w14:paraId="6CF70C92">
      <w:pPr>
        <w:pStyle w:val="7"/>
        <w:numPr>
          <w:ilvl w:val="1"/>
          <w:numId w:val="2"/>
        </w:numPr>
        <w:tabs>
          <w:tab w:val="left" w:pos="423"/>
        </w:tabs>
        <w:spacing w:before="0" w:after="0" w:line="240" w:lineRule="auto"/>
        <w:ind w:left="143" w:right="364" w:firstLine="0"/>
        <w:jc w:val="left"/>
        <w:rPr>
          <w:sz w:val="28"/>
        </w:rPr>
      </w:pPr>
      <w:r>
        <w:rPr>
          <w:sz w:val="28"/>
        </w:rPr>
        <w:t>It’s</w:t>
      </w:r>
      <w:r>
        <w:rPr>
          <w:spacing w:val="-4"/>
          <w:sz w:val="28"/>
        </w:rPr>
        <w:t xml:space="preserve"> </w:t>
      </w:r>
      <w:r>
        <w:rPr>
          <w:sz w:val="28"/>
        </w:rPr>
        <w:t>calculated</w:t>
      </w:r>
      <w:r>
        <w:rPr>
          <w:spacing w:val="-3"/>
          <w:sz w:val="28"/>
        </w:rPr>
        <w:t xml:space="preserve"> </w:t>
      </w:r>
      <w:r>
        <w:rPr>
          <w:sz w:val="28"/>
        </w:rPr>
        <w:t>that</w:t>
      </w:r>
      <w:r>
        <w:rPr>
          <w:spacing w:val="-4"/>
          <w:sz w:val="28"/>
        </w:rPr>
        <w:t xml:space="preserve"> </w:t>
      </w:r>
      <w:r>
        <w:rPr>
          <w:sz w:val="28"/>
        </w:rPr>
        <w:t>Joanne</w:t>
      </w:r>
      <w:r>
        <w:rPr>
          <w:spacing w:val="-4"/>
          <w:sz w:val="28"/>
        </w:rPr>
        <w:t xml:space="preserve"> </w:t>
      </w:r>
      <w:r>
        <w:rPr>
          <w:sz w:val="28"/>
        </w:rPr>
        <w:t>Rowling,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author</w:t>
      </w:r>
      <w:r>
        <w:rPr>
          <w:spacing w:val="-3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very</w:t>
      </w:r>
      <w:r>
        <w:rPr>
          <w:spacing w:val="-3"/>
          <w:sz w:val="28"/>
        </w:rPr>
        <w:t xml:space="preserve"> </w:t>
      </w:r>
      <w:r>
        <w:rPr>
          <w:sz w:val="28"/>
        </w:rPr>
        <w:t>famous</w:t>
      </w:r>
      <w:r>
        <w:rPr>
          <w:spacing w:val="-4"/>
          <w:sz w:val="28"/>
        </w:rPr>
        <w:t xml:space="preserve"> </w:t>
      </w:r>
      <w:r>
        <w:rPr>
          <w:sz w:val="28"/>
        </w:rPr>
        <w:t>books</w:t>
      </w:r>
      <w:r>
        <w:rPr>
          <w:spacing w:val="-4"/>
          <w:sz w:val="28"/>
        </w:rPr>
        <w:t xml:space="preserve"> </w:t>
      </w:r>
      <w:r>
        <w:rPr>
          <w:sz w:val="28"/>
        </w:rPr>
        <w:t>about</w:t>
      </w:r>
      <w:r>
        <w:rPr>
          <w:spacing w:val="-4"/>
          <w:sz w:val="28"/>
        </w:rPr>
        <w:t xml:space="preserve"> </w:t>
      </w:r>
      <w:r>
        <w:rPr>
          <w:sz w:val="28"/>
        </w:rPr>
        <w:t>Harry Potter, is earning $36,000,000 daily and her total profit is already more than</w:t>
      </w:r>
    </w:p>
    <w:p w14:paraId="42FE9011">
      <w:pPr>
        <w:pStyle w:val="5"/>
        <w:ind w:left="143"/>
      </w:pPr>
      <w:r>
        <w:rPr>
          <w:spacing w:val="-2"/>
        </w:rPr>
        <w:t>$1,000,000,000.</w:t>
      </w:r>
    </w:p>
    <w:p w14:paraId="6761F7F3">
      <w:pPr>
        <w:pStyle w:val="5"/>
      </w:pPr>
    </w:p>
    <w:p w14:paraId="4F8BFA3A">
      <w:pPr>
        <w:pStyle w:val="7"/>
        <w:numPr>
          <w:ilvl w:val="1"/>
          <w:numId w:val="2"/>
        </w:numPr>
        <w:tabs>
          <w:tab w:val="left" w:pos="423"/>
        </w:tabs>
        <w:spacing w:before="0" w:after="0" w:line="240" w:lineRule="auto"/>
        <w:ind w:left="143" w:right="271" w:firstLine="0"/>
        <w:jc w:val="left"/>
        <w:rPr>
          <w:sz w:val="28"/>
        </w:rPr>
      </w:pPr>
      <w:r>
        <w:rPr>
          <w:sz w:val="28"/>
        </w:rPr>
        <w:t>In 2005 " Harry Potter and the Half-Blood Prince” broke the previous record of Potter series itself as well as all other records had ever held by freshly published books:</w:t>
      </w:r>
      <w:r>
        <w:rPr>
          <w:spacing w:val="-4"/>
          <w:sz w:val="28"/>
        </w:rPr>
        <w:t xml:space="preserve"> </w:t>
      </w:r>
      <w:r>
        <w:rPr>
          <w:sz w:val="28"/>
        </w:rPr>
        <w:t>more</w:t>
      </w:r>
      <w:r>
        <w:rPr>
          <w:spacing w:val="-4"/>
          <w:sz w:val="28"/>
        </w:rPr>
        <w:t xml:space="preserve"> </w:t>
      </w:r>
      <w:r>
        <w:rPr>
          <w:sz w:val="28"/>
        </w:rPr>
        <w:t>than</w:t>
      </w:r>
      <w:r>
        <w:rPr>
          <w:spacing w:val="-3"/>
          <w:sz w:val="28"/>
        </w:rPr>
        <w:t xml:space="preserve"> </w:t>
      </w:r>
      <w:r>
        <w:rPr>
          <w:sz w:val="28"/>
        </w:rPr>
        <w:t>8.9</w:t>
      </w:r>
      <w:r>
        <w:rPr>
          <w:spacing w:val="-3"/>
          <w:sz w:val="28"/>
        </w:rPr>
        <w:t xml:space="preserve"> </w:t>
      </w:r>
      <w:r>
        <w:rPr>
          <w:sz w:val="28"/>
        </w:rPr>
        <w:t>million</w:t>
      </w:r>
      <w:r>
        <w:rPr>
          <w:spacing w:val="-3"/>
          <w:sz w:val="28"/>
        </w:rPr>
        <w:t xml:space="preserve"> </w:t>
      </w:r>
      <w:r>
        <w:rPr>
          <w:sz w:val="28"/>
        </w:rPr>
        <w:t>copies</w:t>
      </w:r>
      <w:r>
        <w:rPr>
          <w:spacing w:val="-4"/>
          <w:sz w:val="28"/>
        </w:rPr>
        <w:t xml:space="preserve"> </w:t>
      </w:r>
      <w:r>
        <w:rPr>
          <w:sz w:val="28"/>
        </w:rPr>
        <w:t>had</w:t>
      </w:r>
      <w:r>
        <w:rPr>
          <w:spacing w:val="-3"/>
          <w:sz w:val="28"/>
        </w:rPr>
        <w:t xml:space="preserve"> </w:t>
      </w:r>
      <w:r>
        <w:rPr>
          <w:sz w:val="28"/>
        </w:rPr>
        <w:t>been</w:t>
      </w:r>
      <w:r>
        <w:rPr>
          <w:spacing w:val="-3"/>
          <w:sz w:val="28"/>
        </w:rPr>
        <w:t xml:space="preserve"> </w:t>
      </w:r>
      <w:r>
        <w:rPr>
          <w:sz w:val="28"/>
        </w:rPr>
        <w:t>sold</w:t>
      </w:r>
      <w:r>
        <w:rPr>
          <w:spacing w:val="-3"/>
          <w:sz w:val="28"/>
        </w:rPr>
        <w:t xml:space="preserve"> </w:t>
      </w:r>
      <w:r>
        <w:rPr>
          <w:sz w:val="28"/>
        </w:rPr>
        <w:t>within</w:t>
      </w:r>
      <w:r>
        <w:rPr>
          <w:spacing w:val="-3"/>
          <w:sz w:val="28"/>
        </w:rPr>
        <w:t xml:space="preserve"> </w:t>
      </w:r>
      <w:r>
        <w:rPr>
          <w:sz w:val="28"/>
        </w:rPr>
        <w:t>24</w:t>
      </w:r>
      <w:r>
        <w:rPr>
          <w:spacing w:val="-3"/>
          <w:sz w:val="28"/>
        </w:rPr>
        <w:t xml:space="preserve"> </w:t>
      </w:r>
      <w:r>
        <w:rPr>
          <w:sz w:val="28"/>
        </w:rPr>
        <w:t>hours</w:t>
      </w:r>
      <w:r>
        <w:rPr>
          <w:spacing w:val="-4"/>
          <w:sz w:val="28"/>
        </w:rPr>
        <w:t xml:space="preserve"> </w:t>
      </w:r>
      <w:r>
        <w:rPr>
          <w:sz w:val="28"/>
        </w:rPr>
        <w:t>since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moment</w:t>
      </w:r>
    </w:p>
    <w:p w14:paraId="4510C0B5">
      <w:pPr>
        <w:pStyle w:val="7"/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1100" w:right="992" w:bottom="280" w:left="992" w:header="720" w:footer="720" w:gutter="0"/>
          <w:cols w:space="720" w:num="1"/>
        </w:sectPr>
      </w:pPr>
    </w:p>
    <w:p w14:paraId="7DE5CD42">
      <w:pPr>
        <w:pStyle w:val="5"/>
        <w:spacing w:before="77"/>
        <w:ind w:left="143"/>
      </w:pPr>
      <w:r>
        <w:t xml:space="preserve">of </w:t>
      </w:r>
      <w:r>
        <w:rPr>
          <w:spacing w:val="-2"/>
        </w:rPr>
        <w:t>release.</w:t>
      </w:r>
    </w:p>
    <w:p w14:paraId="38246E14">
      <w:pPr>
        <w:pStyle w:val="7"/>
        <w:numPr>
          <w:ilvl w:val="1"/>
          <w:numId w:val="2"/>
        </w:numPr>
        <w:tabs>
          <w:tab w:val="left" w:pos="423"/>
        </w:tabs>
        <w:spacing w:before="322" w:after="0" w:line="240" w:lineRule="auto"/>
        <w:ind w:left="143" w:right="206" w:firstLine="0"/>
        <w:jc w:val="left"/>
        <w:rPr>
          <w:sz w:val="28"/>
        </w:rPr>
      </w:pP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word</w:t>
      </w:r>
      <w:r>
        <w:rPr>
          <w:spacing w:val="-3"/>
          <w:sz w:val="28"/>
        </w:rPr>
        <w:t xml:space="preserve"> </w:t>
      </w:r>
      <w:r>
        <w:rPr>
          <w:sz w:val="28"/>
        </w:rPr>
        <w:t>"hamburger”</w:t>
      </w:r>
      <w:r>
        <w:rPr>
          <w:spacing w:val="-4"/>
          <w:sz w:val="28"/>
        </w:rPr>
        <w:t xml:space="preserve"> </w:t>
      </w:r>
      <w:r>
        <w:rPr>
          <w:sz w:val="28"/>
        </w:rPr>
        <w:t>comes</w:t>
      </w:r>
      <w:r>
        <w:rPr>
          <w:spacing w:val="-4"/>
          <w:sz w:val="28"/>
        </w:rPr>
        <w:t xml:space="preserve"> </w:t>
      </w:r>
      <w:r>
        <w:rPr>
          <w:sz w:val="28"/>
        </w:rPr>
        <w:t>from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name</w:t>
      </w:r>
      <w:r>
        <w:rPr>
          <w:spacing w:val="-4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German</w:t>
      </w:r>
      <w:r>
        <w:rPr>
          <w:spacing w:val="-3"/>
          <w:sz w:val="28"/>
        </w:rPr>
        <w:t xml:space="preserve"> </w:t>
      </w:r>
      <w:r>
        <w:rPr>
          <w:sz w:val="28"/>
        </w:rPr>
        <w:t>city</w:t>
      </w:r>
      <w:r>
        <w:rPr>
          <w:spacing w:val="-3"/>
          <w:sz w:val="28"/>
        </w:rPr>
        <w:t xml:space="preserve"> </w:t>
      </w:r>
      <w:r>
        <w:rPr>
          <w:sz w:val="28"/>
        </w:rPr>
        <w:t>Hamburg</w:t>
      </w:r>
      <w:r>
        <w:rPr>
          <w:spacing w:val="-3"/>
          <w:sz w:val="28"/>
        </w:rPr>
        <w:t xml:space="preserve"> </w:t>
      </w:r>
      <w:r>
        <w:rPr>
          <w:sz w:val="28"/>
        </w:rPr>
        <w:t>and</w:t>
      </w:r>
      <w:r>
        <w:rPr>
          <w:spacing w:val="-3"/>
          <w:sz w:val="28"/>
        </w:rPr>
        <w:t xml:space="preserve"> </w:t>
      </w:r>
      <w:r>
        <w:rPr>
          <w:sz w:val="28"/>
        </w:rPr>
        <w:t>not from the word "ham”, and so the word "cheeseburger”, sometimes used to mean a similar kind of sandwich with cheese instead of meat, is based on a false analogy.</w:t>
      </w:r>
    </w:p>
    <w:p w14:paraId="42C0F893">
      <w:pPr>
        <w:pStyle w:val="7"/>
        <w:numPr>
          <w:ilvl w:val="1"/>
          <w:numId w:val="2"/>
        </w:numPr>
        <w:tabs>
          <w:tab w:val="left" w:pos="423"/>
        </w:tabs>
        <w:spacing w:before="322" w:after="0" w:line="240" w:lineRule="auto"/>
        <w:ind w:left="143" w:right="517" w:firstLine="0"/>
        <w:jc w:val="left"/>
        <w:rPr>
          <w:sz w:val="28"/>
        </w:rPr>
      </w:pPr>
      <w:r>
        <w:rPr>
          <w:sz w:val="28"/>
        </w:rPr>
        <w:t>Reading works of literature gives students an insight into the variety of ways language has been handled over the last three centuries.</w:t>
      </w:r>
      <w:r>
        <w:rPr>
          <w:spacing w:val="40"/>
          <w:sz w:val="28"/>
        </w:rPr>
        <w:t xml:space="preserve"> </w:t>
      </w:r>
      <w:r>
        <w:rPr>
          <w:sz w:val="28"/>
        </w:rPr>
        <w:t>It is both rewarding and motivating</w:t>
      </w:r>
      <w:r>
        <w:rPr>
          <w:spacing w:val="-3"/>
          <w:sz w:val="28"/>
        </w:rPr>
        <w:t xml:space="preserve"> </w:t>
      </w:r>
      <w:r>
        <w:rPr>
          <w:sz w:val="28"/>
        </w:rPr>
        <w:t>for</w:t>
      </w:r>
      <w:r>
        <w:rPr>
          <w:spacing w:val="-3"/>
          <w:sz w:val="28"/>
        </w:rPr>
        <w:t xml:space="preserve"> </w:t>
      </w:r>
      <w:r>
        <w:rPr>
          <w:sz w:val="28"/>
        </w:rPr>
        <w:t>learners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discover</w:t>
      </w:r>
      <w:r>
        <w:rPr>
          <w:spacing w:val="-3"/>
          <w:sz w:val="28"/>
        </w:rPr>
        <w:t xml:space="preserve"> </w:t>
      </w:r>
      <w:r>
        <w:rPr>
          <w:sz w:val="28"/>
        </w:rPr>
        <w:t>they</w:t>
      </w:r>
      <w:r>
        <w:rPr>
          <w:spacing w:val="-3"/>
          <w:sz w:val="28"/>
        </w:rPr>
        <w:t xml:space="preserve"> </w:t>
      </w:r>
      <w:r>
        <w:rPr>
          <w:sz w:val="28"/>
        </w:rPr>
        <w:t>can</w:t>
      </w:r>
      <w:r>
        <w:rPr>
          <w:spacing w:val="-3"/>
          <w:sz w:val="28"/>
        </w:rPr>
        <w:t xml:space="preserve"> </w:t>
      </w:r>
      <w:r>
        <w:rPr>
          <w:sz w:val="28"/>
        </w:rPr>
        <w:t>understand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language,</w:t>
      </w:r>
      <w:r>
        <w:rPr>
          <w:spacing w:val="-3"/>
          <w:sz w:val="28"/>
        </w:rPr>
        <w:t xml:space="preserve"> </w:t>
      </w:r>
      <w:r>
        <w:rPr>
          <w:sz w:val="28"/>
        </w:rPr>
        <w:t>and</w:t>
      </w:r>
      <w:r>
        <w:rPr>
          <w:spacing w:val="-3"/>
          <w:sz w:val="28"/>
        </w:rPr>
        <w:t xml:space="preserve"> </w:t>
      </w:r>
      <w:r>
        <w:rPr>
          <w:sz w:val="28"/>
        </w:rPr>
        <w:t>that</w:t>
      </w:r>
      <w:r>
        <w:rPr>
          <w:spacing w:val="-4"/>
          <w:sz w:val="28"/>
        </w:rPr>
        <w:t xml:space="preserve"> </w:t>
      </w:r>
      <w:r>
        <w:rPr>
          <w:sz w:val="28"/>
        </w:rPr>
        <w:t>they can even enjoy the experience of reading an English or American classic.</w:t>
      </w:r>
    </w:p>
    <w:p w14:paraId="7539EC08">
      <w:pPr>
        <w:pStyle w:val="5"/>
      </w:pPr>
    </w:p>
    <w:p w14:paraId="6721C9FB">
      <w:pPr>
        <w:pStyle w:val="7"/>
        <w:numPr>
          <w:ilvl w:val="1"/>
          <w:numId w:val="2"/>
        </w:numPr>
        <w:tabs>
          <w:tab w:val="left" w:pos="423"/>
        </w:tabs>
        <w:spacing w:before="0" w:after="0" w:line="240" w:lineRule="auto"/>
        <w:ind w:left="143" w:right="355" w:firstLine="0"/>
        <w:jc w:val="left"/>
        <w:rPr>
          <w:sz w:val="28"/>
        </w:rPr>
      </w:pP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world’s</w:t>
      </w:r>
      <w:r>
        <w:rPr>
          <w:spacing w:val="-4"/>
          <w:sz w:val="28"/>
        </w:rPr>
        <w:t xml:space="preserve"> </w:t>
      </w:r>
      <w:r>
        <w:rPr>
          <w:sz w:val="28"/>
        </w:rPr>
        <w:t>famous</w:t>
      </w:r>
      <w:r>
        <w:rPr>
          <w:spacing w:val="-4"/>
          <w:sz w:val="28"/>
        </w:rPr>
        <w:t xml:space="preserve"> </w:t>
      </w:r>
      <w:r>
        <w:rPr>
          <w:sz w:val="28"/>
        </w:rPr>
        <w:t>cycling</w:t>
      </w:r>
      <w:r>
        <w:rPr>
          <w:spacing w:val="-3"/>
          <w:sz w:val="28"/>
        </w:rPr>
        <w:t xml:space="preserve"> </w:t>
      </w:r>
      <w:r>
        <w:rPr>
          <w:sz w:val="28"/>
        </w:rPr>
        <w:t>race</w:t>
      </w:r>
      <w:r>
        <w:rPr>
          <w:spacing w:val="-4"/>
          <w:sz w:val="28"/>
        </w:rPr>
        <w:t xml:space="preserve"> </w:t>
      </w:r>
      <w:r>
        <w:rPr>
          <w:sz w:val="28"/>
        </w:rPr>
        <w:t>comes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its</w:t>
      </w:r>
      <w:r>
        <w:rPr>
          <w:spacing w:val="-4"/>
          <w:sz w:val="28"/>
        </w:rPr>
        <w:t xml:space="preserve"> </w:t>
      </w:r>
      <w:r>
        <w:rPr>
          <w:sz w:val="28"/>
        </w:rPr>
        <w:t>exciting</w:t>
      </w:r>
      <w:r>
        <w:rPr>
          <w:spacing w:val="-3"/>
          <w:sz w:val="28"/>
        </w:rPr>
        <w:t xml:space="preserve"> </w:t>
      </w:r>
      <w:r>
        <w:rPr>
          <w:sz w:val="28"/>
        </w:rPr>
        <w:t>conclusion</w:t>
      </w:r>
      <w:r>
        <w:rPr>
          <w:spacing w:val="-3"/>
          <w:sz w:val="28"/>
        </w:rPr>
        <w:t xml:space="preserve"> </w:t>
      </w:r>
      <w:r>
        <w:rPr>
          <w:sz w:val="28"/>
        </w:rPr>
        <w:t>when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riders cap off three weeks of road racing and 21 stages with a sprint down the Champs Elysees in Paris. The Tour de France will be broadcast live daily at Sport land at 5 </w:t>
      </w:r>
      <w:r>
        <w:rPr>
          <w:spacing w:val="-4"/>
          <w:sz w:val="28"/>
        </w:rPr>
        <w:t>p.m.</w:t>
      </w:r>
    </w:p>
    <w:p w14:paraId="56A67B56">
      <w:pPr>
        <w:pStyle w:val="5"/>
        <w:rPr>
          <w:sz w:val="20"/>
        </w:rPr>
      </w:pPr>
    </w:p>
    <w:p w14:paraId="6CE08D68">
      <w:pPr>
        <w:pStyle w:val="5"/>
        <w:spacing w:before="63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1181735</wp:posOffset>
                </wp:positionH>
                <wp:positionV relativeFrom="paragraph">
                  <wp:posOffset>204470</wp:posOffset>
                </wp:positionV>
                <wp:extent cx="5197475" cy="210185"/>
                <wp:effectExtent l="0" t="0" r="0" b="0"/>
                <wp:wrapTopAndBottom/>
                <wp:docPr id="3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7475" cy="210185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986F87B">
                            <w:pPr>
                              <w:spacing w:before="0" w:line="320" w:lineRule="exact"/>
                              <w:ind w:left="0" w:right="0" w:firstLine="0"/>
                              <w:jc w:val="left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TRANSFER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ALL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YOUR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ANSWERS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YOUR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ANSWER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SHEET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" o:spid="_x0000_s1026" o:spt="202" type="#_x0000_t202" style="position:absolute;left:0pt;margin-left:93.05pt;margin-top:16.1pt;height:16.55pt;width:409.25pt;mso-position-horizontal-relative:page;mso-wrap-distance-bottom:0pt;mso-wrap-distance-top:0pt;z-index:-251655168;mso-width-relative:page;mso-height-relative:page;" filled="f" stroked="t" coordsize="21600,21600" o:gfxdata="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pFxiW9oAAAAK&#10;AQAADwAAAAAAAAABACAAAAAiAAAAZHJzL2Rvd25yZXYueG1sUEsBAhQAFAAAAAgAh07iQLdKm9jh&#10;AQAA1wMAAA4AAAAAAAAAAQAgAAAAKQEAAGRycy9lMm9Eb2MueG1sUEsFBgAAAAAGAAYAWQEAAHwF&#10;AAAAAA==&#10;">
                <v:fill on="f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 w14:paraId="7986F87B">
                      <w:pPr>
                        <w:spacing w:before="0" w:line="320" w:lineRule="exact"/>
                        <w:ind w:left="0" w:right="0" w:firstLine="0"/>
                        <w:jc w:val="left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TRANSFER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ALL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YOUR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ANSWERS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TO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YOUR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ANSWER</w:t>
                      </w:r>
                      <w:r>
                        <w:rPr>
                          <w:b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SHEET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4BCEDBE">
      <w:pPr>
        <w:pStyle w:val="5"/>
        <w:spacing w:before="240"/>
        <w:rPr>
          <w:sz w:val="36"/>
        </w:rPr>
      </w:pPr>
    </w:p>
    <w:p w14:paraId="2C1C1446">
      <w:pPr>
        <w:pStyle w:val="7"/>
        <w:numPr>
          <w:ilvl w:val="0"/>
          <w:numId w:val="1"/>
        </w:numPr>
        <w:tabs>
          <w:tab w:val="left" w:pos="4654"/>
        </w:tabs>
        <w:spacing w:before="1" w:after="0" w:line="240" w:lineRule="auto"/>
        <w:ind w:left="4654" w:right="0" w:hanging="506"/>
        <w:jc w:val="left"/>
        <w:rPr>
          <w:b/>
          <w:sz w:val="34"/>
        </w:rPr>
      </w:pPr>
      <w:r>
        <w:rPr>
          <w:b/>
          <w:sz w:val="36"/>
        </w:rPr>
        <w:t>Use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of</w:t>
      </w:r>
      <w:r>
        <w:rPr>
          <w:b/>
          <w:spacing w:val="-1"/>
          <w:sz w:val="36"/>
        </w:rPr>
        <w:t xml:space="preserve"> </w:t>
      </w:r>
      <w:r>
        <w:rPr>
          <w:b/>
          <w:spacing w:val="-2"/>
          <w:sz w:val="36"/>
        </w:rPr>
        <w:t>English</w:t>
      </w:r>
    </w:p>
    <w:p w14:paraId="04E0D7E9">
      <w:pPr>
        <w:pStyle w:val="5"/>
        <w:rPr>
          <w:b/>
          <w:sz w:val="36"/>
        </w:rPr>
      </w:pPr>
    </w:p>
    <w:p w14:paraId="6F7CEC71">
      <w:pPr>
        <w:spacing w:before="0" w:line="276" w:lineRule="auto"/>
        <w:ind w:left="3566" w:right="3560" w:firstLine="0"/>
        <w:jc w:val="center"/>
        <w:rPr>
          <w:b/>
          <w:sz w:val="28"/>
        </w:rPr>
      </w:pPr>
      <w:r>
        <w:rPr>
          <w:b/>
          <w:sz w:val="28"/>
        </w:rPr>
        <w:t>Time: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25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 xml:space="preserve">minutes </w:t>
      </w:r>
      <w:r>
        <w:rPr>
          <w:b/>
          <w:spacing w:val="-2"/>
          <w:sz w:val="28"/>
        </w:rPr>
        <w:t>Task1.</w:t>
      </w:r>
    </w:p>
    <w:p w14:paraId="730F6F53">
      <w:pPr>
        <w:pStyle w:val="5"/>
        <w:spacing w:before="92"/>
        <w:rPr>
          <w:b/>
        </w:rPr>
      </w:pPr>
    </w:p>
    <w:p w14:paraId="4C034605">
      <w:pPr>
        <w:spacing w:before="0"/>
        <w:ind w:left="143" w:right="257" w:firstLine="0"/>
        <w:jc w:val="left"/>
        <w:rPr>
          <w:b/>
          <w:sz w:val="28"/>
        </w:rPr>
      </w:pPr>
      <w:r>
        <w:rPr>
          <w:b/>
          <w:sz w:val="28"/>
        </w:rPr>
        <w:t>Put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each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verb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brackets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1-14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correct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tense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voice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forms.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first one is done for you.</w:t>
      </w:r>
    </w:p>
    <w:p w14:paraId="77BFC04B">
      <w:pPr>
        <w:spacing w:before="0"/>
        <w:ind w:left="3754" w:right="0" w:firstLine="0"/>
        <w:jc w:val="both"/>
        <w:rPr>
          <w:b/>
          <w:sz w:val="28"/>
        </w:rPr>
      </w:pPr>
      <w:r>
        <w:rPr>
          <w:b/>
          <w:sz w:val="28"/>
        </w:rPr>
        <w:t>An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old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school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friend</w:t>
      </w:r>
    </w:p>
    <w:p w14:paraId="43F421EC">
      <w:pPr>
        <w:pStyle w:val="5"/>
        <w:tabs>
          <w:tab w:val="left" w:pos="2290"/>
          <w:tab w:val="left" w:pos="3398"/>
          <w:tab w:val="left" w:pos="3895"/>
          <w:tab w:val="left" w:pos="5161"/>
          <w:tab w:val="left" w:pos="5342"/>
          <w:tab w:val="left" w:pos="5548"/>
          <w:tab w:val="left" w:pos="6008"/>
          <w:tab w:val="left" w:pos="7029"/>
          <w:tab w:val="left" w:pos="7374"/>
          <w:tab w:val="left" w:pos="8385"/>
          <w:tab w:val="left" w:pos="9032"/>
          <w:tab w:val="left" w:pos="9297"/>
          <w:tab w:val="left" w:pos="9831"/>
        </w:tabs>
        <w:ind w:left="143" w:right="88"/>
        <w:jc w:val="both"/>
      </w:pPr>
      <w:r>
        <w:t xml:space="preserve">When John (0) </w:t>
      </w:r>
      <w:r>
        <w:rPr>
          <w:b/>
        </w:rPr>
        <w:t xml:space="preserve">saw </w:t>
      </w:r>
      <w:r>
        <w:rPr>
          <w:u w:val="single"/>
        </w:rPr>
        <w:tab/>
      </w:r>
      <w:r>
        <w:t>(see) the large crowd which was gathering</w:t>
      </w:r>
      <w:r>
        <w:rPr>
          <w:spacing w:val="80"/>
        </w:rPr>
        <w:t xml:space="preserve"> </w:t>
      </w:r>
      <w:r>
        <w:t>in the street, he</w:t>
      </w:r>
      <w:r>
        <w:rPr>
          <w:spacing w:val="40"/>
        </w:rPr>
        <w:t xml:space="preserve"> </w:t>
      </w:r>
      <w:r>
        <w:t>wasn’t</w:t>
      </w:r>
      <w:r>
        <w:rPr>
          <w:spacing w:val="40"/>
        </w:rPr>
        <w:t xml:space="preserve"> </w:t>
      </w:r>
      <w:r>
        <w:t>sure</w:t>
      </w:r>
      <w:r>
        <w:rPr>
          <w:spacing w:val="40"/>
        </w:rPr>
        <w:t xml:space="preserve"> </w:t>
      </w:r>
      <w:r>
        <w:t>at</w:t>
      </w:r>
      <w:r>
        <w:rPr>
          <w:spacing w:val="40"/>
        </w:rPr>
        <w:t xml:space="preserve"> </w:t>
      </w:r>
      <w:r>
        <w:t>first</w:t>
      </w:r>
      <w:r>
        <w:rPr>
          <w:spacing w:val="40"/>
        </w:rPr>
        <w:t xml:space="preserve"> </w:t>
      </w:r>
      <w:r>
        <w:t>what</w:t>
      </w:r>
      <w:r>
        <w:rPr>
          <w:spacing w:val="4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rPr>
          <w:u w:val="single"/>
        </w:rPr>
        <w:tab/>
      </w:r>
      <w:r>
        <w:rPr>
          <w:spacing w:val="-14"/>
        </w:rPr>
        <w:t xml:space="preserve"> </w:t>
      </w:r>
      <w:r>
        <w:t>(</w:t>
      </w:r>
      <w:r>
        <w:rPr>
          <w:b/>
        </w:rPr>
        <w:t>happen</w:t>
      </w:r>
      <w:r>
        <w:t xml:space="preserve">). There were so many people blocking the entrance to the hotel, that he (2)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b/>
        </w:rPr>
        <w:t>have to push</w:t>
      </w:r>
      <w:r>
        <w:t>) his way through them to get to the door. At the door he</w:t>
      </w:r>
      <w:r>
        <w:rPr>
          <w:spacing w:val="40"/>
        </w:rPr>
        <w:t xml:space="preserve"> </w:t>
      </w:r>
      <w:r>
        <w:t xml:space="preserve">(3)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b/>
        </w:rPr>
        <w:t>find</w:t>
      </w:r>
      <w:r>
        <w:t xml:space="preserve">) two policemen who (4) </w:t>
      </w:r>
      <w:r>
        <w:rPr>
          <w:u w:val="single"/>
        </w:rPr>
        <w:tab/>
      </w:r>
      <w:r>
        <w:t>(</w:t>
      </w:r>
      <w:r>
        <w:rPr>
          <w:b/>
        </w:rPr>
        <w:t>try</w:t>
      </w:r>
      <w:r>
        <w:t xml:space="preserve">) to hold the crowd back. ‘What on earth (5)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"/>
        </w:rPr>
        <w:t>(</w:t>
      </w:r>
      <w:r>
        <w:rPr>
          <w:b/>
          <w:spacing w:val="-4"/>
        </w:rPr>
        <w:t xml:space="preserve">go) </w:t>
      </w:r>
      <w:r>
        <w:t>on?’</w:t>
      </w:r>
      <w:r>
        <w:rPr>
          <w:spacing w:val="40"/>
        </w:rPr>
        <w:t xml:space="preserve"> </w:t>
      </w:r>
      <w:r>
        <w:t>he</w:t>
      </w:r>
      <w:r>
        <w:rPr>
          <w:spacing w:val="40"/>
        </w:rPr>
        <w:t xml:space="preserve"> </w:t>
      </w:r>
      <w:r>
        <w:t>asked</w:t>
      </w:r>
      <w:r>
        <w:rPr>
          <w:spacing w:val="40"/>
        </w:rPr>
        <w:t xml:space="preserve"> </w:t>
      </w:r>
      <w:r>
        <w:t>them.</w:t>
      </w:r>
      <w:r>
        <w:rPr>
          <w:spacing w:val="40"/>
        </w:rPr>
        <w:t xml:space="preserve"> </w:t>
      </w:r>
      <w:r>
        <w:t>Then</w:t>
      </w:r>
      <w:r>
        <w:rPr>
          <w:spacing w:val="40"/>
        </w:rPr>
        <w:t xml:space="preserve"> </w:t>
      </w:r>
      <w:r>
        <w:t>John</w:t>
      </w:r>
      <w:r>
        <w:rPr>
          <w:spacing w:val="40"/>
        </w:rPr>
        <w:t xml:space="preserve"> </w:t>
      </w:r>
      <w:r>
        <w:t>noticed</w:t>
      </w:r>
      <w:r>
        <w:rPr>
          <w:spacing w:val="40"/>
        </w:rPr>
        <w:t xml:space="preserve"> </w:t>
      </w:r>
      <w:r>
        <w:t>that</w:t>
      </w:r>
      <w:r>
        <w:rPr>
          <w:spacing w:val="40"/>
        </w:rPr>
        <w:t xml:space="preserve"> </w:t>
      </w:r>
      <w:r>
        <w:t>some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crowd</w:t>
      </w:r>
      <w:r>
        <w:rPr>
          <w:spacing w:val="40"/>
        </w:rPr>
        <w:t xml:space="preserve"> </w:t>
      </w:r>
      <w:r>
        <w:t>(6)</w:t>
      </w:r>
      <w:r>
        <w:rPr>
          <w:spacing w:val="46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(</w:t>
      </w:r>
      <w:r>
        <w:rPr>
          <w:b/>
        </w:rPr>
        <w:t>hold</w:t>
      </w:r>
      <w:r>
        <w:t>) placards which read, ‘We (7)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8"/>
        </w:rPr>
        <w:t xml:space="preserve"> </w:t>
      </w:r>
      <w:r>
        <w:t>(</w:t>
      </w:r>
      <w:r>
        <w:rPr>
          <w:b/>
        </w:rPr>
        <w:t>love</w:t>
      </w:r>
      <w:r>
        <w:t>) you, Sally.’ Of course, that was it. Sally Good was a footballer, the first woman to play for England. Although John wasn’t really interested in sport he (8)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0"/>
        </w:rPr>
        <w:t xml:space="preserve"> </w:t>
      </w:r>
      <w:r>
        <w:t>(</w:t>
      </w:r>
      <w:r>
        <w:rPr>
          <w:b/>
        </w:rPr>
        <w:t>decide</w:t>
      </w:r>
      <w:r>
        <w:t>) he (9)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( </w:t>
      </w:r>
      <w:r>
        <w:rPr>
          <w:b/>
        </w:rPr>
        <w:t>join</w:t>
      </w:r>
      <w:r>
        <w:t xml:space="preserve">) the crowd and wait until she (10)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8"/>
        </w:rPr>
        <w:t xml:space="preserve"> </w:t>
      </w:r>
      <w:r>
        <w:t>(</w:t>
      </w:r>
      <w:r>
        <w:rPr>
          <w:b/>
        </w:rPr>
        <w:t>appear</w:t>
      </w:r>
      <w:r>
        <w:t>). About ten minutes later, a smiling woman appeared and waved to the crowd. John was taken completely by surprise</w:t>
      </w:r>
      <w:r>
        <w:rPr>
          <w:spacing w:val="40"/>
        </w:rPr>
        <w:t xml:space="preserve"> </w:t>
      </w:r>
      <w:r>
        <w:t>when</w:t>
      </w:r>
      <w:r>
        <w:rPr>
          <w:spacing w:val="40"/>
        </w:rPr>
        <w:t xml:space="preserve"> </w:t>
      </w:r>
      <w:r>
        <w:t>she</w:t>
      </w:r>
      <w:r>
        <w:rPr>
          <w:spacing w:val="40"/>
        </w:rPr>
        <w:t xml:space="preserve"> </w:t>
      </w:r>
      <w:r>
        <w:t>(11)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(</w:t>
      </w:r>
      <w:r>
        <w:rPr>
          <w:b/>
        </w:rPr>
        <w:t>take</w:t>
      </w:r>
      <w:r>
        <w:t>)</w:t>
      </w:r>
      <w:r>
        <w:rPr>
          <w:spacing w:val="40"/>
        </w:rPr>
        <w:t xml:space="preserve"> </w:t>
      </w:r>
      <w:r>
        <w:t>his</w:t>
      </w:r>
      <w:r>
        <w:rPr>
          <w:spacing w:val="40"/>
        </w:rPr>
        <w:t xml:space="preserve"> </w:t>
      </w:r>
      <w:r>
        <w:t>arm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(12)</w:t>
      </w:r>
      <w:r>
        <w:rPr>
          <w:spacing w:val="55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3"/>
        </w:rPr>
        <w:t xml:space="preserve"> </w:t>
      </w:r>
      <w:r>
        <w:t>(</w:t>
      </w:r>
      <w:r>
        <w:rPr>
          <w:b/>
        </w:rPr>
        <w:t>say</w:t>
      </w:r>
      <w:r>
        <w:t>),</w:t>
      </w:r>
      <w:r>
        <w:rPr>
          <w:spacing w:val="40"/>
        </w:rPr>
        <w:t xml:space="preserve"> </w:t>
      </w:r>
      <w:r>
        <w:t>‘(13)</w:t>
      </w:r>
    </w:p>
    <w:p w14:paraId="21278D03">
      <w:pPr>
        <w:pStyle w:val="5"/>
        <w:tabs>
          <w:tab w:val="left" w:pos="1468"/>
          <w:tab w:val="left" w:pos="6692"/>
        </w:tabs>
        <w:ind w:left="143"/>
        <w:jc w:val="both"/>
      </w:pPr>
      <w:r>
        <w:rPr>
          <w:u w:val="single"/>
        </w:rPr>
        <w:tab/>
      </w:r>
      <w:r>
        <w:rPr>
          <w:spacing w:val="80"/>
        </w:rPr>
        <w:t xml:space="preserve"> </w:t>
      </w:r>
      <w:r>
        <w:t>(you</w:t>
      </w:r>
      <w:r>
        <w:rPr>
          <w:spacing w:val="80"/>
          <w:w w:val="150"/>
        </w:rPr>
        <w:t xml:space="preserve"> </w:t>
      </w:r>
      <w:r>
        <w:t>remember)</w:t>
      </w:r>
      <w:r>
        <w:rPr>
          <w:spacing w:val="80"/>
          <w:w w:val="150"/>
        </w:rPr>
        <w:t xml:space="preserve"> </w:t>
      </w:r>
      <w:r>
        <w:t>me?</w:t>
      </w:r>
      <w:r>
        <w:rPr>
          <w:spacing w:val="80"/>
          <w:w w:val="150"/>
        </w:rPr>
        <w:t xml:space="preserve"> </w:t>
      </w:r>
      <w:r>
        <w:t>I</w:t>
      </w:r>
      <w:r>
        <w:rPr>
          <w:spacing w:val="80"/>
          <w:w w:val="150"/>
        </w:rPr>
        <w:t xml:space="preserve"> </w:t>
      </w:r>
      <w:r>
        <w:t>(14)</w:t>
      </w:r>
      <w:r>
        <w:rPr>
          <w:spacing w:val="129"/>
        </w:rPr>
        <w:t xml:space="preserve"> </w:t>
      </w:r>
      <w:r>
        <w:rPr>
          <w:u w:val="single"/>
        </w:rPr>
        <w:tab/>
      </w:r>
      <w:r>
        <w:rPr>
          <w:spacing w:val="77"/>
        </w:rPr>
        <w:t xml:space="preserve"> </w:t>
      </w:r>
      <w:r>
        <w:t>(</w:t>
      </w:r>
      <w:r>
        <w:rPr>
          <w:b/>
        </w:rPr>
        <w:t>be</w:t>
      </w:r>
      <w:r>
        <w:t>)</w:t>
      </w:r>
      <w:r>
        <w:rPr>
          <w:spacing w:val="39"/>
        </w:rPr>
        <w:t xml:space="preserve">  </w:t>
      </w:r>
      <w:r>
        <w:t>the</w:t>
      </w:r>
      <w:r>
        <w:rPr>
          <w:spacing w:val="39"/>
        </w:rPr>
        <w:t xml:space="preserve">  </w:t>
      </w:r>
      <w:r>
        <w:t>girl</w:t>
      </w:r>
      <w:r>
        <w:rPr>
          <w:spacing w:val="39"/>
        </w:rPr>
        <w:t xml:space="preserve">  </w:t>
      </w:r>
      <w:r>
        <w:t>who</w:t>
      </w:r>
      <w:r>
        <w:rPr>
          <w:spacing w:val="39"/>
        </w:rPr>
        <w:t xml:space="preserve">  </w:t>
      </w:r>
      <w:r>
        <w:t>(15)</w:t>
      </w:r>
    </w:p>
    <w:p w14:paraId="2B8EC9AE">
      <w:pPr>
        <w:pStyle w:val="5"/>
        <w:tabs>
          <w:tab w:val="left" w:pos="1543"/>
        </w:tabs>
        <w:ind w:left="143"/>
        <w:jc w:val="both"/>
      </w:pPr>
      <w:r>
        <w:rPr>
          <w:u w:val="single"/>
        </w:rPr>
        <w:tab/>
      </w:r>
      <w:r>
        <w:t>(</w:t>
      </w:r>
      <w:r>
        <w:rPr>
          <w:b/>
        </w:rPr>
        <w:t>use</w:t>
      </w:r>
      <w:r>
        <w:t>)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sit</w:t>
      </w:r>
      <w:r>
        <w:rPr>
          <w:spacing w:val="-2"/>
        </w:rPr>
        <w:t xml:space="preserve"> </w:t>
      </w:r>
      <w:r>
        <w:t>next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at</w:t>
      </w:r>
      <w:r>
        <w:rPr>
          <w:spacing w:val="-2"/>
        </w:rPr>
        <w:t xml:space="preserve"> school.’</w:t>
      </w:r>
    </w:p>
    <w:p w14:paraId="732A0328">
      <w:pPr>
        <w:pStyle w:val="5"/>
        <w:spacing w:after="0"/>
        <w:jc w:val="both"/>
        <w:sectPr>
          <w:pgSz w:w="11910" w:h="16840"/>
          <w:pgMar w:top="1040" w:right="992" w:bottom="280" w:left="992" w:header="720" w:footer="720" w:gutter="0"/>
          <w:cols w:space="720" w:num="1"/>
        </w:sectPr>
      </w:pPr>
    </w:p>
    <w:p w14:paraId="4995B751">
      <w:pPr>
        <w:spacing w:before="77"/>
        <w:ind w:left="143" w:right="0" w:firstLine="0"/>
        <w:jc w:val="both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Read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text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fill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gaps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with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right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forms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of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2"/>
          <w:sz w:val="28"/>
        </w:rPr>
        <w:t xml:space="preserve"> words.</w:t>
      </w:r>
    </w:p>
    <w:p w14:paraId="339EBB0D">
      <w:pPr>
        <w:spacing w:before="322"/>
        <w:ind w:left="3905" w:right="0" w:firstLine="0"/>
        <w:jc w:val="both"/>
        <w:rPr>
          <w:b/>
          <w:sz w:val="28"/>
        </w:rPr>
      </w:pPr>
      <w:r>
        <w:rPr>
          <w:b/>
          <w:sz w:val="28"/>
        </w:rPr>
        <w:t>Are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You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Thirsty?</w:t>
      </w:r>
    </w:p>
    <w:p w14:paraId="306C7EDA">
      <w:pPr>
        <w:pStyle w:val="5"/>
        <w:tabs>
          <w:tab w:val="left" w:pos="3155"/>
        </w:tabs>
        <w:ind w:left="143" w:right="149"/>
        <w:jc w:val="both"/>
      </w:pPr>
      <w:r>
        <w:t>What’s</w:t>
      </w:r>
      <w:r>
        <w:rPr>
          <w:spacing w:val="80"/>
        </w:rPr>
        <w:t xml:space="preserve"> </w:t>
      </w:r>
      <w:r>
        <w:t>your</w:t>
      </w:r>
      <w:r>
        <w:rPr>
          <w:spacing w:val="80"/>
        </w:rPr>
        <w:t xml:space="preserve"> </w:t>
      </w:r>
      <w:r>
        <w:t>favourite</w:t>
      </w:r>
      <w:r>
        <w:rPr>
          <w:spacing w:val="80"/>
        </w:rPr>
        <w:t xml:space="preserve"> </w:t>
      </w:r>
      <w:r>
        <w:t>drink?</w:t>
      </w:r>
      <w:r>
        <w:rPr>
          <w:spacing w:val="80"/>
        </w:rPr>
        <w:t xml:space="preserve"> </w:t>
      </w:r>
      <w:r>
        <w:t>Is</w:t>
      </w:r>
      <w:r>
        <w:rPr>
          <w:spacing w:val="80"/>
        </w:rPr>
        <w:t xml:space="preserve"> </w:t>
      </w:r>
      <w:r>
        <w:t>it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fizzy</w:t>
      </w:r>
      <w:r>
        <w:rPr>
          <w:spacing w:val="80"/>
        </w:rPr>
        <w:t xml:space="preserve"> </w:t>
      </w:r>
      <w:r>
        <w:t>drink</w:t>
      </w:r>
      <w:r>
        <w:rPr>
          <w:spacing w:val="80"/>
        </w:rPr>
        <w:t xml:space="preserve"> </w:t>
      </w:r>
      <w:r>
        <w:t>like</w:t>
      </w:r>
      <w:r>
        <w:rPr>
          <w:spacing w:val="80"/>
        </w:rPr>
        <w:t xml:space="preserve"> </w:t>
      </w:r>
      <w:r>
        <w:t>cola?</w:t>
      </w:r>
      <w:r>
        <w:rPr>
          <w:spacing w:val="80"/>
        </w:rPr>
        <w:t xml:space="preserve"> </w:t>
      </w:r>
      <w:r>
        <w:t>Or</w:t>
      </w:r>
      <w:r>
        <w:rPr>
          <w:spacing w:val="80"/>
        </w:rPr>
        <w:t xml:space="preserve"> </w:t>
      </w:r>
      <w:r>
        <w:t>do</w:t>
      </w:r>
      <w:r>
        <w:rPr>
          <w:spacing w:val="80"/>
        </w:rPr>
        <w:t xml:space="preserve"> </w:t>
      </w:r>
      <w:r>
        <w:t>you</w:t>
      </w:r>
      <w:r>
        <w:rPr>
          <w:spacing w:val="80"/>
        </w:rPr>
        <w:t xml:space="preserve"> </w:t>
      </w:r>
      <w:r>
        <w:t>like</w:t>
      </w:r>
      <w:r>
        <w:rPr>
          <w:spacing w:val="80"/>
        </w:rPr>
        <w:t xml:space="preserve"> </w:t>
      </w:r>
      <w:r>
        <w:t>a cold</w:t>
      </w:r>
      <w:r>
        <w:rPr>
          <w:spacing w:val="40"/>
        </w:rPr>
        <w:t xml:space="preserve"> </w:t>
      </w:r>
      <w:r>
        <w:t>glass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rPr>
          <w:b/>
        </w:rPr>
        <w:t>(1)</w:t>
      </w:r>
      <w:r>
        <w:rPr>
          <w:b/>
          <w:spacing w:val="55"/>
        </w:rPr>
        <w:t xml:space="preserve"> </w:t>
      </w:r>
      <w:r>
        <w:rPr>
          <w:u w:val="single"/>
        </w:rPr>
        <w:tab/>
      </w:r>
      <w:r>
        <w:rPr>
          <w:spacing w:val="-11"/>
        </w:rPr>
        <w:t xml:space="preserve"> </w:t>
      </w:r>
      <w:r>
        <w:rPr>
          <w:b/>
        </w:rPr>
        <w:t xml:space="preserve">(LEMON)? </w:t>
      </w:r>
      <w:r>
        <w:t>Do you ever wonder what people in other countries</w:t>
      </w:r>
      <w:r>
        <w:rPr>
          <w:spacing w:val="80"/>
        </w:rPr>
        <w:t xml:space="preserve">  </w:t>
      </w:r>
      <w:r>
        <w:t>like</w:t>
      </w:r>
      <w:r>
        <w:rPr>
          <w:spacing w:val="80"/>
        </w:rPr>
        <w:t xml:space="preserve">  </w:t>
      </w:r>
      <w:r>
        <w:t>drinking?</w:t>
      </w:r>
      <w:r>
        <w:rPr>
          <w:spacing w:val="80"/>
        </w:rPr>
        <w:t xml:space="preserve">  </w:t>
      </w:r>
      <w:r>
        <w:t>What</w:t>
      </w:r>
      <w:r>
        <w:rPr>
          <w:spacing w:val="80"/>
        </w:rPr>
        <w:t xml:space="preserve">  </w:t>
      </w:r>
      <w:r>
        <w:t>are</w:t>
      </w:r>
      <w:r>
        <w:rPr>
          <w:spacing w:val="80"/>
        </w:rPr>
        <w:t xml:space="preserve">  </w:t>
      </w:r>
      <w:r>
        <w:t>the</w:t>
      </w:r>
      <w:r>
        <w:rPr>
          <w:spacing w:val="80"/>
        </w:rPr>
        <w:t xml:space="preserve">  </w:t>
      </w:r>
      <w:r>
        <w:t>most</w:t>
      </w:r>
      <w:r>
        <w:rPr>
          <w:spacing w:val="80"/>
        </w:rPr>
        <w:t xml:space="preserve">  </w:t>
      </w:r>
      <w:r>
        <w:t>popular</w:t>
      </w:r>
      <w:r>
        <w:rPr>
          <w:spacing w:val="80"/>
        </w:rPr>
        <w:t xml:space="preserve">  </w:t>
      </w:r>
      <w:r>
        <w:t>drinks</w:t>
      </w:r>
      <w:r>
        <w:rPr>
          <w:spacing w:val="80"/>
        </w:rPr>
        <w:t xml:space="preserve">  </w:t>
      </w:r>
      <w:r>
        <w:t>in</w:t>
      </w:r>
      <w:r>
        <w:rPr>
          <w:spacing w:val="80"/>
        </w:rPr>
        <w:t xml:space="preserve">  </w:t>
      </w:r>
      <w:r>
        <w:t xml:space="preserve">the </w:t>
      </w:r>
      <w:r>
        <w:rPr>
          <w:spacing w:val="-2"/>
        </w:rPr>
        <w:t>world?</w:t>
      </w:r>
    </w:p>
    <w:p w14:paraId="5B01E476">
      <w:pPr>
        <w:pStyle w:val="5"/>
        <w:tabs>
          <w:tab w:val="left" w:pos="6568"/>
          <w:tab w:val="left" w:pos="6626"/>
        </w:tabs>
        <w:ind w:left="143" w:right="139"/>
        <w:jc w:val="both"/>
      </w:pPr>
      <w:r>
        <w:t>All</w:t>
      </w:r>
      <w:r>
        <w:rPr>
          <w:spacing w:val="80"/>
        </w:rPr>
        <w:t xml:space="preserve"> </w:t>
      </w:r>
      <w:r>
        <w:t>over</w:t>
      </w:r>
      <w:r>
        <w:rPr>
          <w:spacing w:val="80"/>
        </w:rPr>
        <w:t xml:space="preserve"> </w:t>
      </w:r>
      <w:r>
        <w:t>the</w:t>
      </w:r>
      <w:r>
        <w:rPr>
          <w:spacing w:val="80"/>
        </w:rPr>
        <w:t xml:space="preserve"> </w:t>
      </w:r>
      <w:r>
        <w:t>world,</w:t>
      </w:r>
      <w:r>
        <w:rPr>
          <w:spacing w:val="80"/>
        </w:rPr>
        <w:t xml:space="preserve"> </w:t>
      </w:r>
      <w:r>
        <w:t>many</w:t>
      </w:r>
      <w:r>
        <w:rPr>
          <w:spacing w:val="80"/>
        </w:rPr>
        <w:t xml:space="preserve"> </w:t>
      </w:r>
      <w:r>
        <w:t>people</w:t>
      </w:r>
      <w:r>
        <w:rPr>
          <w:spacing w:val="80"/>
        </w:rPr>
        <w:t xml:space="preserve"> </w:t>
      </w:r>
      <w:r>
        <w:t>enjoy</w:t>
      </w:r>
      <w:r>
        <w:rPr>
          <w:spacing w:val="80"/>
        </w:rPr>
        <w:t xml:space="preserve"> </w:t>
      </w:r>
      <w:r>
        <w:t>drinking</w:t>
      </w:r>
      <w:r>
        <w:rPr>
          <w:spacing w:val="80"/>
        </w:rPr>
        <w:t xml:space="preserve"> </w:t>
      </w:r>
      <w:r>
        <w:t>green</w:t>
      </w:r>
      <w:r>
        <w:rPr>
          <w:spacing w:val="80"/>
        </w:rPr>
        <w:t xml:space="preserve"> </w:t>
      </w:r>
      <w:r>
        <w:t>tea.</w:t>
      </w:r>
      <w:r>
        <w:rPr>
          <w:spacing w:val="80"/>
        </w:rPr>
        <w:t xml:space="preserve"> </w:t>
      </w:r>
      <w:r>
        <w:t>It</w:t>
      </w:r>
      <w:r>
        <w:rPr>
          <w:spacing w:val="80"/>
        </w:rPr>
        <w:t xml:space="preserve"> </w:t>
      </w:r>
      <w:r>
        <w:t>is</w:t>
      </w:r>
      <w:r>
        <w:rPr>
          <w:spacing w:val="80"/>
        </w:rPr>
        <w:t xml:space="preserve"> </w:t>
      </w:r>
      <w:r>
        <w:t>very</w:t>
      </w:r>
      <w:r>
        <w:rPr>
          <w:spacing w:val="80"/>
        </w:rPr>
        <w:t xml:space="preserve"> </w:t>
      </w:r>
      <w:r>
        <w:t xml:space="preserve">popular in many Asian countries. For example, the </w:t>
      </w:r>
      <w:r>
        <w:rPr>
          <w:b/>
        </w:rPr>
        <w:t xml:space="preserve">(2) </w:t>
      </w:r>
      <w:r>
        <w:rPr>
          <w:u w:val="single"/>
        </w:rPr>
        <w:tab/>
      </w:r>
      <w:r>
        <w:t xml:space="preserve"> </w:t>
      </w:r>
      <w:r>
        <w:rPr>
          <w:b/>
        </w:rPr>
        <w:t xml:space="preserve">( JAPAN) </w:t>
      </w:r>
      <w:r>
        <w:t>just call it ‘tea’. Everyone</w:t>
      </w:r>
      <w:r>
        <w:rPr>
          <w:spacing w:val="76"/>
        </w:rPr>
        <w:t xml:space="preserve">  </w:t>
      </w:r>
      <w:r>
        <w:t>there</w:t>
      </w:r>
      <w:r>
        <w:rPr>
          <w:spacing w:val="76"/>
        </w:rPr>
        <w:t xml:space="preserve">  </w:t>
      </w:r>
      <w:r>
        <w:t>knows</w:t>
      </w:r>
      <w:r>
        <w:rPr>
          <w:spacing w:val="76"/>
        </w:rPr>
        <w:t xml:space="preserve">  </w:t>
      </w:r>
      <w:r>
        <w:t>that</w:t>
      </w:r>
      <w:r>
        <w:rPr>
          <w:spacing w:val="76"/>
        </w:rPr>
        <w:t xml:space="preserve">  </w:t>
      </w:r>
      <w:r>
        <w:t>if</w:t>
      </w:r>
      <w:r>
        <w:rPr>
          <w:spacing w:val="76"/>
        </w:rPr>
        <w:t xml:space="preserve">  </w:t>
      </w:r>
      <w:r>
        <w:t>you</w:t>
      </w:r>
      <w:r>
        <w:rPr>
          <w:spacing w:val="76"/>
        </w:rPr>
        <w:t xml:space="preserve">  </w:t>
      </w:r>
      <w:r>
        <w:t>say</w:t>
      </w:r>
      <w:r>
        <w:rPr>
          <w:spacing w:val="76"/>
        </w:rPr>
        <w:t xml:space="preserve">  </w:t>
      </w:r>
      <w:r>
        <w:t>‘tea’,</w:t>
      </w:r>
      <w:r>
        <w:rPr>
          <w:spacing w:val="76"/>
        </w:rPr>
        <w:t xml:space="preserve">  </w:t>
      </w:r>
      <w:r>
        <w:t>you</w:t>
      </w:r>
      <w:r>
        <w:rPr>
          <w:spacing w:val="76"/>
        </w:rPr>
        <w:t xml:space="preserve">  </w:t>
      </w:r>
      <w:r>
        <w:t>mean</w:t>
      </w:r>
      <w:r>
        <w:rPr>
          <w:spacing w:val="76"/>
        </w:rPr>
        <w:t xml:space="preserve">  </w:t>
      </w:r>
      <w:r>
        <w:t>green</w:t>
      </w:r>
      <w:r>
        <w:rPr>
          <w:spacing w:val="76"/>
        </w:rPr>
        <w:t xml:space="preserve">  </w:t>
      </w:r>
      <w:r>
        <w:t>tea. One</w:t>
      </w:r>
      <w:r>
        <w:rPr>
          <w:spacing w:val="40"/>
        </w:rPr>
        <w:t xml:space="preserve"> </w:t>
      </w:r>
      <w:r>
        <w:t>very</w:t>
      </w:r>
      <w:r>
        <w:rPr>
          <w:spacing w:val="40"/>
        </w:rPr>
        <w:t xml:space="preserve"> </w:t>
      </w:r>
      <w:r>
        <w:t>common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popular</w:t>
      </w:r>
      <w:r>
        <w:rPr>
          <w:spacing w:val="40"/>
        </w:rPr>
        <w:t xml:space="preserve"> </w:t>
      </w:r>
      <w:r>
        <w:t>drink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Europe</w:t>
      </w:r>
      <w:r>
        <w:rPr>
          <w:spacing w:val="40"/>
        </w:rPr>
        <w:t xml:space="preserve"> </w:t>
      </w:r>
      <w:r>
        <w:t>is</w:t>
      </w:r>
      <w:r>
        <w:rPr>
          <w:spacing w:val="40"/>
        </w:rPr>
        <w:t xml:space="preserve"> </w:t>
      </w:r>
      <w:r>
        <w:t>mineral</w:t>
      </w:r>
      <w:r>
        <w:rPr>
          <w:spacing w:val="40"/>
        </w:rPr>
        <w:t xml:space="preserve"> </w:t>
      </w:r>
      <w:r>
        <w:t>water.</w:t>
      </w:r>
      <w:r>
        <w:rPr>
          <w:spacing w:val="40"/>
        </w:rPr>
        <w:t xml:space="preserve"> </w:t>
      </w:r>
      <w:r>
        <w:t>Many</w:t>
      </w:r>
      <w:r>
        <w:rPr>
          <w:spacing w:val="80"/>
          <w:w w:val="150"/>
        </w:rPr>
        <w:t xml:space="preserve"> </w:t>
      </w:r>
      <w:r>
        <w:t>countries,</w:t>
      </w:r>
      <w:r>
        <w:rPr>
          <w:spacing w:val="40"/>
        </w:rPr>
        <w:t xml:space="preserve"> </w:t>
      </w:r>
      <w:r>
        <w:t>such</w:t>
      </w:r>
      <w:r>
        <w:rPr>
          <w:spacing w:val="40"/>
        </w:rPr>
        <w:t xml:space="preserve"> </w:t>
      </w:r>
      <w:r>
        <w:t>as</w:t>
      </w:r>
      <w:r>
        <w:rPr>
          <w:spacing w:val="40"/>
        </w:rPr>
        <w:t xml:space="preserve"> </w:t>
      </w:r>
      <w:r>
        <w:t>France,</w:t>
      </w:r>
      <w:r>
        <w:rPr>
          <w:spacing w:val="40"/>
        </w:rPr>
        <w:t xml:space="preserve"> </w:t>
      </w:r>
      <w:r>
        <w:t>Italy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rPr>
          <w:b/>
        </w:rPr>
        <w:t>(3)</w:t>
      </w:r>
      <w:r>
        <w:rPr>
          <w:b/>
          <w:spacing w:val="46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8"/>
        </w:rPr>
        <w:t xml:space="preserve"> </w:t>
      </w:r>
      <w:r>
        <w:rPr>
          <w:b/>
        </w:rPr>
        <w:t xml:space="preserve">(GERMAN), </w:t>
      </w:r>
      <w:r>
        <w:t>have springs where</w:t>
      </w:r>
      <w:r>
        <w:rPr>
          <w:spacing w:val="40"/>
        </w:rPr>
        <w:t xml:space="preserve"> </w:t>
      </w:r>
      <w:r>
        <w:t>mineral</w:t>
      </w:r>
      <w:r>
        <w:rPr>
          <w:spacing w:val="40"/>
        </w:rPr>
        <w:t xml:space="preserve"> </w:t>
      </w:r>
      <w:r>
        <w:t>water</w:t>
      </w:r>
      <w:r>
        <w:rPr>
          <w:spacing w:val="40"/>
        </w:rPr>
        <w:t xml:space="preserve"> </w:t>
      </w:r>
      <w:r>
        <w:t>comes</w:t>
      </w:r>
      <w:r>
        <w:rPr>
          <w:spacing w:val="40"/>
        </w:rPr>
        <w:t xml:space="preserve"> </w:t>
      </w:r>
      <w:r>
        <w:t>out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ground.</w:t>
      </w:r>
      <w:r>
        <w:rPr>
          <w:spacing w:val="40"/>
        </w:rPr>
        <w:t xml:space="preserve"> </w:t>
      </w:r>
      <w:r>
        <w:t>As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result,</w:t>
      </w:r>
      <w:r>
        <w:rPr>
          <w:spacing w:val="40"/>
        </w:rPr>
        <w:t xml:space="preserve"> </w:t>
      </w:r>
      <w:r>
        <w:t>mineral</w:t>
      </w:r>
      <w:r>
        <w:rPr>
          <w:spacing w:val="40"/>
        </w:rPr>
        <w:t xml:space="preserve"> </w:t>
      </w:r>
      <w:r>
        <w:t>water</w:t>
      </w:r>
      <w:r>
        <w:rPr>
          <w:spacing w:val="40"/>
        </w:rPr>
        <w:t xml:space="preserve"> </w:t>
      </w:r>
      <w:r>
        <w:t>is</w:t>
      </w:r>
      <w:r>
        <w:rPr>
          <w:spacing w:val="80"/>
        </w:rPr>
        <w:t xml:space="preserve"> </w:t>
      </w:r>
      <w:r>
        <w:t>cheap and it’s available everywhere.</w:t>
      </w:r>
    </w:p>
    <w:p w14:paraId="1B217AF0">
      <w:pPr>
        <w:pStyle w:val="5"/>
        <w:ind w:left="143" w:right="145"/>
        <w:jc w:val="both"/>
      </w:pPr>
      <w:r>
        <w:t>After</w:t>
      </w:r>
      <w:r>
        <w:rPr>
          <w:spacing w:val="80"/>
        </w:rPr>
        <w:t xml:space="preserve"> </w:t>
      </w:r>
      <w:r>
        <w:t>water</w:t>
      </w:r>
      <w:r>
        <w:rPr>
          <w:spacing w:val="80"/>
        </w:rPr>
        <w:t xml:space="preserve"> </w:t>
      </w:r>
      <w:r>
        <w:t>and</w:t>
      </w:r>
      <w:r>
        <w:rPr>
          <w:spacing w:val="80"/>
        </w:rPr>
        <w:t xml:space="preserve"> </w:t>
      </w:r>
      <w:r>
        <w:t>tea,</w:t>
      </w:r>
      <w:r>
        <w:rPr>
          <w:spacing w:val="80"/>
        </w:rPr>
        <w:t xml:space="preserve"> </w:t>
      </w:r>
      <w:r>
        <w:t>the</w:t>
      </w:r>
      <w:r>
        <w:rPr>
          <w:spacing w:val="80"/>
        </w:rPr>
        <w:t xml:space="preserve"> </w:t>
      </w:r>
      <w:r>
        <w:t>world’s</w:t>
      </w:r>
      <w:r>
        <w:rPr>
          <w:spacing w:val="80"/>
        </w:rPr>
        <w:t xml:space="preserve"> </w:t>
      </w:r>
      <w:r>
        <w:t>most</w:t>
      </w:r>
      <w:r>
        <w:rPr>
          <w:spacing w:val="80"/>
        </w:rPr>
        <w:t xml:space="preserve"> </w:t>
      </w:r>
      <w:r>
        <w:t>popular</w:t>
      </w:r>
      <w:r>
        <w:rPr>
          <w:spacing w:val="80"/>
        </w:rPr>
        <w:t xml:space="preserve"> </w:t>
      </w:r>
      <w:r>
        <w:t>drink</w:t>
      </w:r>
      <w:r>
        <w:rPr>
          <w:spacing w:val="80"/>
        </w:rPr>
        <w:t xml:space="preserve"> </w:t>
      </w:r>
      <w:r>
        <w:t>is</w:t>
      </w:r>
      <w:r>
        <w:rPr>
          <w:spacing w:val="80"/>
        </w:rPr>
        <w:t xml:space="preserve"> </w:t>
      </w:r>
      <w:r>
        <w:t>coffee.</w:t>
      </w:r>
      <w:r>
        <w:rPr>
          <w:spacing w:val="80"/>
        </w:rPr>
        <w:t xml:space="preserve"> </w:t>
      </w:r>
      <w:r>
        <w:t>It</w:t>
      </w:r>
      <w:r>
        <w:rPr>
          <w:spacing w:val="80"/>
        </w:rPr>
        <w:t xml:space="preserve"> </w:t>
      </w:r>
      <w:r>
        <w:t>is</w:t>
      </w:r>
      <w:r>
        <w:rPr>
          <w:spacing w:val="80"/>
        </w:rPr>
        <w:t xml:space="preserve"> </w:t>
      </w:r>
      <w:r>
        <w:t>usually very</w:t>
      </w:r>
      <w:r>
        <w:rPr>
          <w:spacing w:val="63"/>
        </w:rPr>
        <w:t xml:space="preserve">  </w:t>
      </w:r>
      <w:r>
        <w:t>popular</w:t>
      </w:r>
      <w:r>
        <w:rPr>
          <w:spacing w:val="63"/>
        </w:rPr>
        <w:t xml:space="preserve">  </w:t>
      </w:r>
      <w:r>
        <w:t>with</w:t>
      </w:r>
      <w:r>
        <w:rPr>
          <w:spacing w:val="63"/>
        </w:rPr>
        <w:t xml:space="preserve">  </w:t>
      </w:r>
      <w:r>
        <w:t>adults</w:t>
      </w:r>
      <w:r>
        <w:rPr>
          <w:spacing w:val="63"/>
        </w:rPr>
        <w:t xml:space="preserve">  </w:t>
      </w:r>
      <w:r>
        <w:t>who</w:t>
      </w:r>
      <w:r>
        <w:rPr>
          <w:spacing w:val="63"/>
        </w:rPr>
        <w:t xml:space="preserve">  </w:t>
      </w:r>
      <w:r>
        <w:t>drink</w:t>
      </w:r>
      <w:r>
        <w:rPr>
          <w:spacing w:val="63"/>
        </w:rPr>
        <w:t xml:space="preserve">  </w:t>
      </w:r>
      <w:r>
        <w:t>it</w:t>
      </w:r>
      <w:r>
        <w:rPr>
          <w:spacing w:val="63"/>
        </w:rPr>
        <w:t xml:space="preserve">  </w:t>
      </w:r>
      <w:r>
        <w:t>to</w:t>
      </w:r>
      <w:r>
        <w:rPr>
          <w:spacing w:val="63"/>
        </w:rPr>
        <w:t xml:space="preserve">  </w:t>
      </w:r>
      <w:r>
        <w:t>wake</w:t>
      </w:r>
      <w:r>
        <w:rPr>
          <w:spacing w:val="63"/>
        </w:rPr>
        <w:t xml:space="preserve">  </w:t>
      </w:r>
      <w:r>
        <w:t>up</w:t>
      </w:r>
      <w:r>
        <w:rPr>
          <w:spacing w:val="63"/>
        </w:rPr>
        <w:t xml:space="preserve">  </w:t>
      </w:r>
      <w:r>
        <w:t>in</w:t>
      </w:r>
      <w:r>
        <w:rPr>
          <w:spacing w:val="63"/>
        </w:rPr>
        <w:t xml:space="preserve">  </w:t>
      </w:r>
      <w:r>
        <w:t>the</w:t>
      </w:r>
      <w:r>
        <w:rPr>
          <w:spacing w:val="63"/>
        </w:rPr>
        <w:t xml:space="preserve">  </w:t>
      </w:r>
      <w:r>
        <w:rPr>
          <w:spacing w:val="-2"/>
        </w:rPr>
        <w:t>morning.</w:t>
      </w:r>
    </w:p>
    <w:p w14:paraId="50F83B5F">
      <w:pPr>
        <w:pStyle w:val="5"/>
        <w:tabs>
          <w:tab w:val="left" w:pos="1978"/>
        </w:tabs>
        <w:ind w:left="143" w:right="152"/>
        <w:jc w:val="both"/>
      </w:pPr>
      <w:r>
        <w:rPr>
          <w:b/>
        </w:rPr>
        <w:t>(4)</w:t>
      </w:r>
      <w:r>
        <w:rPr>
          <w:b/>
          <w:spacing w:val="113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b/>
        </w:rPr>
        <w:t>(LATE),</w:t>
      </w:r>
      <w:r>
        <w:rPr>
          <w:b/>
          <w:spacing w:val="40"/>
        </w:rPr>
        <w:t xml:space="preserve"> </w:t>
      </w:r>
      <w:r>
        <w:t>though,</w:t>
      </w:r>
      <w:r>
        <w:rPr>
          <w:spacing w:val="40"/>
        </w:rPr>
        <w:t xml:space="preserve"> </w:t>
      </w:r>
      <w:r>
        <w:t>young</w:t>
      </w:r>
      <w:r>
        <w:rPr>
          <w:spacing w:val="40"/>
        </w:rPr>
        <w:t xml:space="preserve"> </w:t>
      </w:r>
      <w:r>
        <w:t>people</w:t>
      </w:r>
      <w:r>
        <w:rPr>
          <w:spacing w:val="40"/>
        </w:rPr>
        <w:t xml:space="preserve"> </w:t>
      </w:r>
      <w:r>
        <w:t>are</w:t>
      </w:r>
      <w:r>
        <w:rPr>
          <w:spacing w:val="40"/>
        </w:rPr>
        <w:t xml:space="preserve"> </w:t>
      </w:r>
      <w:r>
        <w:t>drinking</w:t>
      </w:r>
      <w:r>
        <w:rPr>
          <w:spacing w:val="40"/>
        </w:rPr>
        <w:t xml:space="preserve"> </w:t>
      </w:r>
      <w:r>
        <w:t>it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help</w:t>
      </w:r>
      <w:r>
        <w:rPr>
          <w:spacing w:val="40"/>
        </w:rPr>
        <w:t xml:space="preserve"> </w:t>
      </w:r>
      <w:r>
        <w:t>them</w:t>
      </w:r>
      <w:r>
        <w:rPr>
          <w:spacing w:val="40"/>
        </w:rPr>
        <w:t xml:space="preserve"> </w:t>
      </w:r>
      <w:r>
        <w:rPr>
          <w:spacing w:val="-2"/>
        </w:rPr>
        <w:t>study.</w:t>
      </w:r>
    </w:p>
    <w:p w14:paraId="1725BE75">
      <w:pPr>
        <w:pStyle w:val="5"/>
        <w:tabs>
          <w:tab w:val="left" w:pos="7157"/>
        </w:tabs>
        <w:ind w:left="143" w:right="140"/>
        <w:jc w:val="both"/>
      </w:pPr>
      <w:r>
        <w:t>You</w:t>
      </w:r>
      <w:r>
        <w:rPr>
          <w:spacing w:val="40"/>
        </w:rPr>
        <w:t xml:space="preserve"> </w:t>
      </w:r>
      <w:r>
        <w:t>may</w:t>
      </w:r>
      <w:r>
        <w:rPr>
          <w:spacing w:val="40"/>
        </w:rPr>
        <w:t xml:space="preserve"> </w:t>
      </w:r>
      <w:r>
        <w:t>love</w:t>
      </w:r>
      <w:r>
        <w:rPr>
          <w:spacing w:val="40"/>
        </w:rPr>
        <w:t xml:space="preserve"> </w:t>
      </w:r>
      <w:r>
        <w:t>coffee,</w:t>
      </w:r>
      <w:r>
        <w:rPr>
          <w:spacing w:val="40"/>
        </w:rPr>
        <w:t xml:space="preserve"> </w:t>
      </w:r>
      <w:r>
        <w:t>tea</w:t>
      </w:r>
      <w:r>
        <w:rPr>
          <w:spacing w:val="40"/>
        </w:rPr>
        <w:t xml:space="preserve"> </w:t>
      </w:r>
      <w:r>
        <w:t>or</w:t>
      </w:r>
      <w:r>
        <w:rPr>
          <w:spacing w:val="40"/>
        </w:rPr>
        <w:t xml:space="preserve"> </w:t>
      </w:r>
      <w:r>
        <w:t>fizzy</w:t>
      </w:r>
      <w:r>
        <w:rPr>
          <w:spacing w:val="40"/>
        </w:rPr>
        <w:t xml:space="preserve"> </w:t>
      </w:r>
      <w:r>
        <w:t>drinks,</w:t>
      </w:r>
      <w:r>
        <w:rPr>
          <w:spacing w:val="40"/>
        </w:rPr>
        <w:t xml:space="preserve"> </w:t>
      </w:r>
      <w:r>
        <w:t>but</w:t>
      </w:r>
      <w:r>
        <w:rPr>
          <w:spacing w:val="40"/>
        </w:rPr>
        <w:t xml:space="preserve"> </w:t>
      </w:r>
      <w:r>
        <w:t>it’s</w:t>
      </w:r>
      <w:r>
        <w:rPr>
          <w:spacing w:val="40"/>
        </w:rPr>
        <w:t xml:space="preserve"> </w:t>
      </w:r>
      <w:r>
        <w:t>important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drink</w:t>
      </w:r>
      <w:r>
        <w:rPr>
          <w:spacing w:val="40"/>
        </w:rPr>
        <w:t xml:space="preserve"> </w:t>
      </w:r>
      <w:r>
        <w:t>lots</w:t>
      </w:r>
      <w:r>
        <w:rPr>
          <w:spacing w:val="40"/>
        </w:rPr>
        <w:t xml:space="preserve"> </w:t>
      </w:r>
      <w:r>
        <w:t>of</w:t>
      </w:r>
      <w:r>
        <w:rPr>
          <w:spacing w:val="80"/>
          <w:w w:val="150"/>
        </w:rPr>
        <w:t xml:space="preserve"> </w:t>
      </w:r>
      <w:r>
        <w:t xml:space="preserve">water also. This, of course, helps you to have a </w:t>
      </w:r>
      <w:r>
        <w:rPr>
          <w:b/>
        </w:rPr>
        <w:t xml:space="preserve">(5) </w:t>
      </w:r>
      <w:r>
        <w:rPr>
          <w:u w:val="single"/>
        </w:rPr>
        <w:tab/>
      </w:r>
      <w:r>
        <w:rPr>
          <w:b/>
        </w:rPr>
        <w:t>(BALANCE)</w:t>
      </w:r>
      <w:r>
        <w:rPr>
          <w:b/>
          <w:spacing w:val="-1"/>
        </w:rPr>
        <w:t xml:space="preserve"> </w:t>
      </w:r>
      <w:r>
        <w:t>diet,</w:t>
      </w:r>
      <w:r>
        <w:rPr>
          <w:spacing w:val="-1"/>
        </w:rPr>
        <w:t xml:space="preserve"> </w:t>
      </w:r>
      <w:r>
        <w:t>and that’s important for everyone in the world.</w:t>
      </w:r>
    </w:p>
    <w:p w14:paraId="172FE26E">
      <w:pPr>
        <w:pStyle w:val="5"/>
      </w:pPr>
    </w:p>
    <w:p w14:paraId="13276715">
      <w:pPr>
        <w:pStyle w:val="5"/>
        <w:spacing w:before="230"/>
      </w:pPr>
    </w:p>
    <w:p w14:paraId="1761B0A0">
      <w:pPr>
        <w:pStyle w:val="2"/>
        <w:numPr>
          <w:ilvl w:val="0"/>
          <w:numId w:val="1"/>
        </w:numPr>
        <w:tabs>
          <w:tab w:val="left" w:pos="4849"/>
        </w:tabs>
        <w:spacing w:before="0" w:after="0" w:line="240" w:lineRule="auto"/>
        <w:ind w:left="4849" w:right="0" w:hanging="719"/>
        <w:jc w:val="left"/>
      </w:pPr>
      <w:r>
        <w:rPr>
          <w:spacing w:val="-2"/>
        </w:rPr>
        <w:t>WRITING</w:t>
      </w:r>
    </w:p>
    <w:p w14:paraId="1BD42899">
      <w:pPr>
        <w:pStyle w:val="5"/>
        <w:spacing w:before="48"/>
        <w:ind w:left="4287"/>
      </w:pPr>
      <w:r>
        <w:t xml:space="preserve">(30 </w:t>
      </w:r>
      <w:r>
        <w:rPr>
          <w:spacing w:val="-2"/>
        </w:rPr>
        <w:t>minutes)</w:t>
      </w:r>
    </w:p>
    <w:p w14:paraId="4AEC90C2">
      <w:pPr>
        <w:spacing w:before="0"/>
        <w:ind w:left="143" w:right="0" w:firstLine="0"/>
        <w:jc w:val="left"/>
        <w:rPr>
          <w:b/>
          <w:sz w:val="28"/>
        </w:rPr>
      </w:pPr>
      <w:r>
        <w:rPr>
          <w:b/>
          <w:sz w:val="28"/>
        </w:rPr>
        <w:t>You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have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received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an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e-mail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from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your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English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friend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who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would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like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you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run in the summer marathon with her. You don’t really want to take part in the marathon. Write her an e-mail in which you will:</w:t>
      </w:r>
    </w:p>
    <w:p w14:paraId="6F5A875E">
      <w:pPr>
        <w:pStyle w:val="7"/>
        <w:numPr>
          <w:ilvl w:val="0"/>
          <w:numId w:val="3"/>
        </w:numPr>
        <w:tabs>
          <w:tab w:val="left" w:pos="1492"/>
        </w:tabs>
        <w:spacing w:before="0" w:after="0" w:line="240" w:lineRule="auto"/>
        <w:ind w:left="1492" w:right="0" w:hanging="989"/>
        <w:jc w:val="left"/>
        <w:rPr>
          <w:sz w:val="28"/>
        </w:rPr>
      </w:pPr>
      <w:r>
        <w:rPr>
          <w:sz w:val="28"/>
        </w:rPr>
        <w:t xml:space="preserve">thank her for writing to </w:t>
      </w:r>
      <w:r>
        <w:rPr>
          <w:spacing w:val="-4"/>
          <w:sz w:val="28"/>
        </w:rPr>
        <w:t>you;</w:t>
      </w:r>
    </w:p>
    <w:p w14:paraId="1D7BE4E6">
      <w:pPr>
        <w:pStyle w:val="7"/>
        <w:numPr>
          <w:ilvl w:val="0"/>
          <w:numId w:val="3"/>
        </w:numPr>
        <w:tabs>
          <w:tab w:val="left" w:pos="1492"/>
        </w:tabs>
        <w:spacing w:before="0" w:after="0" w:line="240" w:lineRule="auto"/>
        <w:ind w:left="1492" w:right="0" w:hanging="989"/>
        <w:jc w:val="left"/>
        <w:rPr>
          <w:sz w:val="28"/>
        </w:rPr>
      </w:pPr>
      <w:r>
        <w:rPr>
          <w:sz w:val="28"/>
        </w:rPr>
        <w:t>refuse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invitation</w:t>
      </w:r>
      <w:r>
        <w:rPr>
          <w:spacing w:val="-2"/>
          <w:sz w:val="28"/>
        </w:rPr>
        <w:t xml:space="preserve"> politely;</w:t>
      </w:r>
    </w:p>
    <w:p w14:paraId="27A9537A">
      <w:pPr>
        <w:pStyle w:val="7"/>
        <w:numPr>
          <w:ilvl w:val="0"/>
          <w:numId w:val="3"/>
        </w:numPr>
        <w:tabs>
          <w:tab w:val="left" w:pos="1492"/>
        </w:tabs>
        <w:spacing w:before="0" w:after="0" w:line="240" w:lineRule="auto"/>
        <w:ind w:left="1492" w:right="0" w:hanging="989"/>
        <w:jc w:val="left"/>
        <w:rPr>
          <w:sz w:val="28"/>
        </w:rPr>
      </w:pPr>
      <w:r>
        <w:rPr>
          <w:sz w:val="28"/>
        </w:rPr>
        <w:t>explain</w:t>
      </w:r>
      <w:r>
        <w:rPr>
          <w:spacing w:val="-4"/>
          <w:sz w:val="28"/>
        </w:rPr>
        <w:t xml:space="preserve"> </w:t>
      </w:r>
      <w:r>
        <w:rPr>
          <w:sz w:val="28"/>
        </w:rPr>
        <w:t>why</w:t>
      </w:r>
      <w:r>
        <w:rPr>
          <w:spacing w:val="-2"/>
          <w:sz w:val="28"/>
        </w:rPr>
        <w:t xml:space="preserve"> </w:t>
      </w:r>
      <w:r>
        <w:rPr>
          <w:sz w:val="28"/>
        </w:rPr>
        <w:t>you</w:t>
      </w:r>
      <w:r>
        <w:rPr>
          <w:spacing w:val="-1"/>
          <w:sz w:val="28"/>
        </w:rPr>
        <w:t xml:space="preserve"> </w:t>
      </w:r>
      <w:r>
        <w:rPr>
          <w:sz w:val="28"/>
        </w:rPr>
        <w:t>don’t</w:t>
      </w:r>
      <w:r>
        <w:rPr>
          <w:spacing w:val="-3"/>
          <w:sz w:val="28"/>
        </w:rPr>
        <w:t xml:space="preserve"> </w:t>
      </w:r>
      <w:r>
        <w:rPr>
          <w:sz w:val="28"/>
        </w:rPr>
        <w:t>want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take</w:t>
      </w:r>
      <w:r>
        <w:rPr>
          <w:spacing w:val="-2"/>
          <w:sz w:val="28"/>
        </w:rPr>
        <w:t xml:space="preserve"> </w:t>
      </w:r>
      <w:r>
        <w:rPr>
          <w:sz w:val="28"/>
        </w:rPr>
        <w:t>part</w:t>
      </w:r>
      <w:r>
        <w:rPr>
          <w:spacing w:val="-2"/>
          <w:sz w:val="28"/>
        </w:rPr>
        <w:t xml:space="preserve"> </w:t>
      </w:r>
      <w:r>
        <w:rPr>
          <w:sz w:val="28"/>
        </w:rPr>
        <w:t>in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marathon;</w:t>
      </w:r>
    </w:p>
    <w:p w14:paraId="01C3814E">
      <w:pPr>
        <w:pStyle w:val="7"/>
        <w:numPr>
          <w:ilvl w:val="0"/>
          <w:numId w:val="3"/>
        </w:numPr>
        <w:tabs>
          <w:tab w:val="left" w:pos="1492"/>
        </w:tabs>
        <w:spacing w:before="0" w:after="0" w:line="240" w:lineRule="auto"/>
        <w:ind w:left="1492" w:right="0" w:hanging="989"/>
        <w:jc w:val="left"/>
        <w:rPr>
          <w:sz w:val="28"/>
        </w:rPr>
      </w:pPr>
      <w:r>
        <w:rPr>
          <w:sz w:val="28"/>
        </w:rPr>
        <w:t>suggest</w:t>
      </w:r>
      <w:r>
        <w:rPr>
          <w:spacing w:val="-4"/>
          <w:sz w:val="28"/>
        </w:rPr>
        <w:t xml:space="preserve"> </w:t>
      </w:r>
      <w:r>
        <w:rPr>
          <w:sz w:val="28"/>
        </w:rPr>
        <w:t>a</w:t>
      </w:r>
      <w:r>
        <w:rPr>
          <w:spacing w:val="-4"/>
          <w:sz w:val="28"/>
        </w:rPr>
        <w:t xml:space="preserve"> </w:t>
      </w:r>
      <w:r>
        <w:rPr>
          <w:sz w:val="28"/>
        </w:rPr>
        <w:t>different</w:t>
      </w:r>
      <w:r>
        <w:rPr>
          <w:spacing w:val="-4"/>
          <w:sz w:val="28"/>
        </w:rPr>
        <w:t xml:space="preserve"> </w:t>
      </w:r>
      <w:r>
        <w:rPr>
          <w:sz w:val="28"/>
        </w:rPr>
        <w:t>sports</w:t>
      </w:r>
      <w:r>
        <w:rPr>
          <w:spacing w:val="-4"/>
          <w:sz w:val="28"/>
        </w:rPr>
        <w:t xml:space="preserve"> </w:t>
      </w:r>
      <w:r>
        <w:rPr>
          <w:sz w:val="28"/>
        </w:rPr>
        <w:t>event</w:t>
      </w:r>
      <w:r>
        <w:rPr>
          <w:spacing w:val="-4"/>
          <w:sz w:val="28"/>
        </w:rPr>
        <w:t xml:space="preserve"> </w:t>
      </w:r>
      <w:r>
        <w:rPr>
          <w:sz w:val="28"/>
        </w:rPr>
        <w:t>you</w:t>
      </w:r>
      <w:r>
        <w:rPr>
          <w:spacing w:val="-3"/>
          <w:sz w:val="28"/>
        </w:rPr>
        <w:t xml:space="preserve"> </w:t>
      </w:r>
      <w:r>
        <w:rPr>
          <w:sz w:val="28"/>
        </w:rPr>
        <w:t>could</w:t>
      </w:r>
      <w:r>
        <w:rPr>
          <w:spacing w:val="-3"/>
          <w:sz w:val="28"/>
        </w:rPr>
        <w:t xml:space="preserve"> </w:t>
      </w:r>
      <w:r>
        <w:rPr>
          <w:sz w:val="28"/>
        </w:rPr>
        <w:t>both</w:t>
      </w:r>
      <w:r>
        <w:rPr>
          <w:spacing w:val="-3"/>
          <w:sz w:val="28"/>
        </w:rPr>
        <w:t xml:space="preserve"> </w:t>
      </w:r>
      <w:r>
        <w:rPr>
          <w:sz w:val="28"/>
        </w:rPr>
        <w:t>take</w:t>
      </w:r>
      <w:r>
        <w:rPr>
          <w:spacing w:val="-4"/>
          <w:sz w:val="28"/>
        </w:rPr>
        <w:t xml:space="preserve"> </w:t>
      </w:r>
      <w:r>
        <w:rPr>
          <w:sz w:val="28"/>
        </w:rPr>
        <w:t>part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in.</w:t>
      </w:r>
    </w:p>
    <w:p w14:paraId="5FB2623F">
      <w:pPr>
        <w:pStyle w:val="5"/>
      </w:pPr>
    </w:p>
    <w:p w14:paraId="2A19404C">
      <w:pPr>
        <w:spacing w:before="0"/>
        <w:ind w:left="143" w:right="0" w:firstLine="0"/>
        <w:jc w:val="left"/>
        <w:rPr>
          <w:i/>
          <w:sz w:val="28"/>
        </w:rPr>
      </w:pPr>
      <w:r>
        <w:rPr>
          <w:sz w:val="28"/>
        </w:rPr>
        <w:t>Start</w:t>
      </w:r>
      <w:r>
        <w:rPr>
          <w:spacing w:val="-5"/>
          <w:sz w:val="28"/>
        </w:rPr>
        <w:t xml:space="preserve"> </w:t>
      </w:r>
      <w:r>
        <w:rPr>
          <w:sz w:val="28"/>
        </w:rPr>
        <w:t>your</w:t>
      </w:r>
      <w:r>
        <w:rPr>
          <w:spacing w:val="-2"/>
          <w:sz w:val="28"/>
        </w:rPr>
        <w:t xml:space="preserve"> </w:t>
      </w:r>
      <w:r>
        <w:rPr>
          <w:sz w:val="28"/>
        </w:rPr>
        <w:t>email</w:t>
      </w:r>
      <w:r>
        <w:rPr>
          <w:spacing w:val="-3"/>
          <w:sz w:val="28"/>
        </w:rPr>
        <w:t xml:space="preserve"> </w:t>
      </w:r>
      <w:r>
        <w:rPr>
          <w:sz w:val="28"/>
        </w:rPr>
        <w:t>like</w:t>
      </w:r>
      <w:r>
        <w:rPr>
          <w:spacing w:val="-3"/>
          <w:sz w:val="28"/>
        </w:rPr>
        <w:t xml:space="preserve"> </w:t>
      </w:r>
      <w:r>
        <w:rPr>
          <w:sz w:val="28"/>
        </w:rPr>
        <w:t>this</w:t>
      </w:r>
      <w:r>
        <w:rPr>
          <w:i/>
          <w:sz w:val="28"/>
        </w:rPr>
        <w:t>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Hi</w:t>
      </w:r>
      <w:r>
        <w:rPr>
          <w:i/>
          <w:spacing w:val="-2"/>
          <w:sz w:val="28"/>
        </w:rPr>
        <w:t xml:space="preserve"> Tracy,</w:t>
      </w:r>
    </w:p>
    <w:p w14:paraId="3DC35B7B">
      <w:pPr>
        <w:pStyle w:val="5"/>
        <w:ind w:left="143"/>
      </w:pPr>
      <w:r>
        <w:t>Write</w:t>
      </w:r>
      <w:r>
        <w:rPr>
          <w:spacing w:val="-4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>90-100</w:t>
      </w:r>
      <w:r>
        <w:rPr>
          <w:spacing w:val="-2"/>
        </w:rPr>
        <w:t xml:space="preserve"> words.</w:t>
      </w:r>
    </w:p>
    <w:p w14:paraId="6C817D87">
      <w:pPr>
        <w:pStyle w:val="5"/>
        <w:spacing w:after="0"/>
        <w:sectPr>
          <w:pgSz w:w="11910" w:h="16840"/>
          <w:pgMar w:top="1040" w:right="992" w:bottom="280" w:left="992" w:header="720" w:footer="720" w:gutter="0"/>
          <w:cols w:space="720" w:num="1"/>
        </w:sectPr>
      </w:pPr>
    </w:p>
    <w:p w14:paraId="1217D087">
      <w:pPr>
        <w:spacing w:before="0"/>
        <w:ind w:left="143" w:right="0" w:firstLine="0"/>
        <w:jc w:val="left"/>
        <w:rPr>
          <w:sz w:val="24"/>
        </w:rPr>
      </w:pPr>
      <w:bookmarkStart w:id="0" w:name="_GoBack"/>
      <w:bookmarkEnd w:id="0"/>
    </w:p>
    <w:sectPr>
      <w:pgSz w:w="11910" w:h="16840"/>
      <w:pgMar w:top="1040" w:right="992" w:bottom="280" w:left="992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upperLetter"/>
      <w:lvlText w:val="%1."/>
      <w:lvlJc w:val="left"/>
      <w:pPr>
        <w:ind w:left="696" w:hanging="55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44" w:hanging="28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724" w:hanging="2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749" w:hanging="2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774" w:hanging="2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798" w:hanging="2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23" w:hanging="2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48" w:hanging="2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72" w:hanging="280"/>
      </w:pPr>
      <w:rPr>
        <w:rFonts w:hint="default"/>
        <w:lang w:val="ru-RU" w:eastAsia="en-US" w:bidi="ar-SA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upperRoman"/>
      <w:lvlText w:val="%1."/>
      <w:lvlJc w:val="left"/>
      <w:pPr>
        <w:ind w:left="4836" w:hanging="720"/>
        <w:jc w:val="right"/>
      </w:pPr>
      <w:rPr>
        <w:rFonts w:hint="default"/>
        <w:spacing w:val="0"/>
        <w:w w:val="9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348" w:hanging="72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5856" w:hanging="72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6364" w:hanging="72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6872" w:hanging="72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7381" w:hanging="72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889" w:hanging="72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397" w:hanging="72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05" w:hanging="720"/>
      </w:pPr>
      <w:rPr>
        <w:rFonts w:hint="default"/>
        <w:lang w:val="ru-RU" w:eastAsia="en-US" w:bidi="ar-SA"/>
      </w:rPr>
    </w:lvl>
  </w:abstractNum>
  <w:abstractNum w:abstractNumId="2">
    <w:nsid w:val="59ADCABA"/>
    <w:multiLevelType w:val="multilevel"/>
    <w:tmpl w:val="59ADCABA"/>
    <w:lvl w:ilvl="0" w:tentative="0">
      <w:start w:val="0"/>
      <w:numFmt w:val="bullet"/>
      <w:lvlText w:val="•"/>
      <w:lvlJc w:val="left"/>
      <w:pPr>
        <w:ind w:left="1493" w:hanging="989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342" w:hanging="98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84" w:hanging="98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26" w:hanging="98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68" w:hanging="98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11" w:hanging="98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53" w:hanging="98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95" w:hanging="98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37" w:hanging="98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2EDB671E"/>
    <w:rsid w:val="369936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43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8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TotalTime>0</TotalTime>
  <ScaleCrop>false</ScaleCrop>
  <LinksUpToDate>false</LinksUpToDate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2025-09-14T06:40:00Z</dcterms:created>
  <dc:creator>Dom</dc:creator>
  <cp:lastModifiedBy>User</cp:lastModifiedBy>
  <dcterms:modified xsi:type="dcterms:W3CDTF">2025-09-16T01:27:51Z</dcterms:modified>
  <dc:title>КИМ 7-8 eng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2024-04-10T00:00:00Z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7.6</vt:lpwstr>
  </property>
  <property fmtid="{D5CDD505-2E9C-101B-9397-08002B2CF9AE}" pid="5" name="LastSaved">
    <vt:filetime>2024-04-10T00:00:00Z</vt:filetime>
  </property>
  <property fmtid="{D5CDD505-2E9C-101B-9397-08002B2CF9AE}" pid="6" name="KSOProductBuildVer">
    <vt:lpwstr>1049-12.2.0.22549</vt:lpwstr>
  </property>
  <property fmtid="{D5CDD505-2E9C-101B-9397-08002B2CF9AE}" pid="7" name="ICV">
    <vt:lpwstr>A53613E020524AEA83A11ED4D5AA2092_12</vt:lpwstr>
  </property>
</Properties>
</file>